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9 -->
  <w:body>
    <w:p>
      <w:pPr>
        <w:pStyle w:val="BodyText"/>
        <w:ind w:left="16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341120" cy="795020"/>
            <wp:effectExtent l="0" t="0" r="0" b="0"/>
            <wp:docPr id="3" name="image2.jpeg" descr="Scrum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371717" name="image2.jpeg" descr="ScrumCertificat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540" cy="795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"/>
        <w:ind w:left="5164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PRATIBHA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PRADHAN</w:t>
      </w:r>
    </w:p>
    <w:p>
      <w:pPr>
        <w:spacing w:before="0" w:line="228" w:lineRule="exact"/>
        <w:ind w:left="5164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color w:val="0000FF"/>
          <w:sz w:val="20"/>
          <w:u w:val="single" w:color="0000FF"/>
        </w:rPr>
        <w:t>+91</w:t>
      </w:r>
      <w:r>
        <w:rPr>
          <w:rFonts w:ascii="Arial"/>
          <w:b/>
          <w:color w:val="0000FF"/>
          <w:spacing w:val="-4"/>
          <w:sz w:val="20"/>
          <w:u w:val="single" w:color="0000FF"/>
        </w:rPr>
        <w:t xml:space="preserve"> </w:t>
      </w:r>
      <w:r>
        <w:rPr>
          <w:rFonts w:ascii="Arial"/>
          <w:b/>
          <w:color w:val="0000FF"/>
          <w:sz w:val="20"/>
          <w:u w:val="single" w:color="0000FF"/>
        </w:rPr>
        <w:t>7306425080</w:t>
      </w:r>
    </w:p>
    <w:p>
      <w:pPr>
        <w:spacing w:before="0" w:line="228" w:lineRule="exact"/>
        <w:ind w:left="5164" w:right="0" w:firstLine="0"/>
        <w:jc w:val="left"/>
        <w:rPr>
          <w:rFonts w:ascii="Arial"/>
          <w:b/>
          <w:sz w:val="20"/>
        </w:rPr>
      </w:pPr>
      <w:hyperlink r:id="rId6" w:history="1">
        <w:r>
          <w:rPr>
            <w:rFonts w:ascii="Arial"/>
            <w:b/>
            <w:color w:val="0000FF"/>
            <w:sz w:val="20"/>
            <w:u w:val="single" w:color="0000FF"/>
          </w:rPr>
          <w:t>pratibha.pradhan@yahoo.com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tabs>
          <w:tab w:val="left" w:pos="8700"/>
        </w:tabs>
        <w:spacing w:before="1"/>
        <w:ind w:left="0" w:right="253" w:firstLine="0"/>
        <w:jc w:val="center"/>
        <w:rPr>
          <w:rFonts w:ascii="Trebuchet MS"/>
          <w:b/>
          <w:sz w:val="20"/>
        </w:rPr>
      </w:pPr>
      <w:r>
        <w:rPr>
          <w:rFonts w:ascii="Trebuchet MS"/>
          <w:b/>
          <w:w w:val="100"/>
          <w:sz w:val="20"/>
          <w:shd w:val="clear" w:color="auto" w:fill="C5D9F0"/>
        </w:rPr>
        <w:t xml:space="preserve"> </w:t>
      </w:r>
      <w:r>
        <w:rPr>
          <w:rFonts w:ascii="Trebuchet MS"/>
          <w:b/>
          <w:sz w:val="20"/>
          <w:shd w:val="clear" w:color="auto" w:fill="C5D9F0"/>
        </w:rPr>
        <w:t xml:space="preserve">  </w:t>
      </w:r>
      <w:r>
        <w:rPr>
          <w:rFonts w:ascii="Trebuchet MS"/>
          <w:b/>
          <w:spacing w:val="-11"/>
          <w:sz w:val="20"/>
          <w:shd w:val="clear" w:color="auto" w:fill="C5D9F0"/>
        </w:rPr>
        <w:t xml:space="preserve"> </w:t>
      </w:r>
      <w:r>
        <w:rPr>
          <w:rFonts w:ascii="Trebuchet MS"/>
          <w:b/>
          <w:sz w:val="20"/>
          <w:shd w:val="clear" w:color="auto" w:fill="C5D9F0"/>
        </w:rPr>
        <w:t>Key</w:t>
      </w:r>
      <w:r>
        <w:rPr>
          <w:rFonts w:ascii="Trebuchet MS"/>
          <w:b/>
          <w:spacing w:val="-3"/>
          <w:sz w:val="20"/>
          <w:shd w:val="clear" w:color="auto" w:fill="C5D9F0"/>
        </w:rPr>
        <w:t xml:space="preserve"> </w:t>
      </w:r>
      <w:r>
        <w:rPr>
          <w:rFonts w:ascii="Trebuchet MS"/>
          <w:b/>
          <w:sz w:val="20"/>
          <w:shd w:val="clear" w:color="auto" w:fill="C5D9F0"/>
        </w:rPr>
        <w:t>Expertise</w:t>
      </w:r>
      <w:r>
        <w:rPr>
          <w:rFonts w:ascii="Trebuchet MS"/>
          <w:b/>
          <w:sz w:val="20"/>
          <w:shd w:val="clear" w:color="auto" w:fill="C5D9F0"/>
        </w:rPr>
        <w:tab/>
      </w:r>
    </w:p>
    <w:p>
      <w:pPr>
        <w:spacing w:before="156" w:line="240" w:lineRule="auto"/>
        <w:ind w:left="357" w:right="653" w:firstLine="0"/>
        <w:jc w:val="left"/>
        <w:rPr>
          <w:sz w:val="20"/>
        </w:rPr>
      </w:pPr>
      <w:r>
        <w:rPr>
          <w:sz w:val="20"/>
        </w:rPr>
        <w:t xml:space="preserve">Having </w:t>
      </w:r>
      <w:r>
        <w:rPr>
          <w:rFonts w:hint="default"/>
          <w:sz w:val="20"/>
          <w:lang w:val="en-IN"/>
        </w:rPr>
        <w:t>8</w:t>
      </w:r>
      <w:r>
        <w:rPr>
          <w:rFonts w:ascii="Arial"/>
          <w:b/>
          <w:sz w:val="20"/>
        </w:rPr>
        <w:t xml:space="preserve"> years </w:t>
      </w:r>
      <w:r>
        <w:rPr>
          <w:sz w:val="20"/>
        </w:rPr>
        <w:t xml:space="preserve">of experience in software development and a skilled </w:t>
      </w:r>
      <w:r>
        <w:rPr>
          <w:rFonts w:hint="default"/>
          <w:sz w:val="20"/>
          <w:lang w:val="en-IN"/>
        </w:rPr>
        <w:t xml:space="preserve">Sr. </w:t>
      </w:r>
      <w:r>
        <w:rPr>
          <w:sz w:val="20"/>
        </w:rPr>
        <w:t>software engineer with</w:t>
      </w:r>
      <w:r>
        <w:rPr>
          <w:spacing w:val="-53"/>
          <w:sz w:val="20"/>
        </w:rPr>
        <w:t xml:space="preserve"> </w:t>
      </w:r>
      <w:r>
        <w:rPr>
          <w:sz w:val="20"/>
        </w:rPr>
        <w:t xml:space="preserve">good knowledge of </w:t>
      </w:r>
      <w:r>
        <w:rPr>
          <w:rFonts w:ascii="Times New Roman"/>
          <w:b/>
          <w:sz w:val="20"/>
        </w:rPr>
        <w:t>CORE PHP</w:t>
      </w:r>
      <w:r>
        <w:rPr>
          <w:rFonts w:ascii="Arial"/>
          <w:b/>
          <w:sz w:val="20"/>
        </w:rPr>
        <w:t xml:space="preserve">, </w:t>
      </w:r>
      <w:r>
        <w:rPr>
          <w:rFonts w:ascii="Times New Roman"/>
          <w:b/>
          <w:sz w:val="20"/>
        </w:rPr>
        <w:t>JavaScript, JQuery, Html, CSS, Bootstrap, Ajax, CodeIgniter,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Laravel, WordPress(WooCommerce), MySQL, SQLYoug, PostgreSQL , GitLab, GitHub, Jira,</w:t>
      </w:r>
      <w:r>
        <w:rPr>
          <w:rFonts w:ascii="Times New Roman"/>
          <w:b/>
          <w:spacing w:val="1"/>
          <w:sz w:val="20"/>
        </w:rPr>
        <w:t xml:space="preserve"> </w:t>
      </w:r>
      <w:r>
        <w:rPr>
          <w:rFonts w:ascii="Times New Roman"/>
          <w:b/>
          <w:sz w:val="20"/>
        </w:rPr>
        <w:t>DataBase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design, Kanban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Board</w:t>
      </w:r>
      <w:r>
        <w:rPr>
          <w:rFonts w:ascii="Times New Roman"/>
          <w:b/>
          <w:spacing w:val="2"/>
          <w:sz w:val="20"/>
        </w:rPr>
        <w:t xml:space="preserve"> </w:t>
      </w:r>
      <w:r>
        <w:rPr>
          <w:sz w:val="20"/>
        </w:rPr>
        <w:t>and having knowledge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3"/>
          <w:sz w:val="20"/>
        </w:rPr>
        <w:t xml:space="preserve"> </w:t>
      </w:r>
      <w:r>
        <w:rPr>
          <w:rFonts w:ascii="Arial"/>
          <w:b/>
          <w:sz w:val="20"/>
        </w:rPr>
        <w:t>Python</w:t>
      </w:r>
      <w:r>
        <w:rPr>
          <w:sz w:val="20"/>
        </w:rPr>
        <w:t>.</w:t>
      </w:r>
    </w:p>
    <w:p>
      <w:pPr>
        <w:spacing w:before="1"/>
        <w:ind w:left="357" w:right="0" w:firstLine="0"/>
        <w:jc w:val="left"/>
        <w:rPr>
          <w:sz w:val="20"/>
        </w:rPr>
      </w:pPr>
      <w:r>
        <w:rPr>
          <w:sz w:val="20"/>
        </w:rPr>
        <w:t>I am</w:t>
      </w:r>
      <w:r>
        <w:rPr>
          <w:spacing w:val="3"/>
          <w:sz w:val="20"/>
        </w:rPr>
        <w:t xml:space="preserve"> </w:t>
      </w:r>
      <w:r>
        <w:rPr>
          <w:sz w:val="20"/>
        </w:rPr>
        <w:t>having</w:t>
      </w:r>
      <w:r>
        <w:rPr>
          <w:spacing w:val="-2"/>
          <w:sz w:val="20"/>
        </w:rPr>
        <w:t xml:space="preserve"> </w:t>
      </w:r>
      <w:r>
        <w:rPr>
          <w:rFonts w:ascii="Arial"/>
          <w:b/>
          <w:sz w:val="20"/>
        </w:rPr>
        <w:t>3+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years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5"/>
          <w:sz w:val="20"/>
        </w:rPr>
        <w:t xml:space="preserve"> </w:t>
      </w:r>
      <w:r>
        <w:rPr>
          <w:sz w:val="20"/>
        </w:rPr>
        <w:t>experience</w:t>
      </w:r>
      <w:r>
        <w:rPr>
          <w:spacing w:val="-2"/>
          <w:sz w:val="20"/>
        </w:rPr>
        <w:t xml:space="preserve"> </w:t>
      </w:r>
      <w:r>
        <w:rPr>
          <w:sz w:val="20"/>
        </w:rPr>
        <w:t>at</w:t>
      </w:r>
      <w:r>
        <w:rPr>
          <w:spacing w:val="-5"/>
          <w:sz w:val="20"/>
        </w:rPr>
        <w:t xml:space="preserve"> </w:t>
      </w:r>
      <w:r>
        <w:rPr>
          <w:sz w:val="20"/>
        </w:rPr>
        <w:t>Educational</w:t>
      </w:r>
      <w:r>
        <w:rPr>
          <w:spacing w:val="3"/>
          <w:sz w:val="20"/>
        </w:rPr>
        <w:t xml:space="preserve"> </w:t>
      </w:r>
      <w:r>
        <w:rPr>
          <w:sz w:val="20"/>
        </w:rPr>
        <w:t>as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Computer</w:t>
      </w:r>
      <w:r>
        <w:rPr>
          <w:spacing w:val="-2"/>
          <w:sz w:val="20"/>
        </w:rPr>
        <w:t xml:space="preserve"> </w:t>
      </w:r>
      <w:r>
        <w:rPr>
          <w:sz w:val="20"/>
        </w:rPr>
        <w:t>Teacher</w:t>
      </w:r>
      <w:r>
        <w:rPr>
          <w:spacing w:val="-5"/>
          <w:sz w:val="20"/>
        </w:rPr>
        <w:t xml:space="preserve"> </w:t>
      </w:r>
      <w:r>
        <w:rPr>
          <w:sz w:val="20"/>
        </w:rPr>
        <w:t>.</w:t>
      </w:r>
    </w:p>
    <w:p>
      <w:pPr>
        <w:pStyle w:val="BodyText"/>
        <w:rPr>
          <w:sz w:val="20"/>
        </w:rPr>
      </w:pPr>
    </w:p>
    <w:p>
      <w:pPr>
        <w:tabs>
          <w:tab w:val="left" w:pos="8700"/>
        </w:tabs>
        <w:spacing w:before="0"/>
        <w:ind w:left="0" w:right="253" w:firstLine="0"/>
        <w:jc w:val="center"/>
        <w:rPr>
          <w:rFonts w:ascii="Trebuchet MS"/>
          <w:b/>
          <w:sz w:val="20"/>
        </w:rPr>
      </w:pPr>
      <w:r>
        <w:rPr>
          <w:rFonts w:ascii="Trebuchet MS"/>
          <w:b/>
          <w:w w:val="100"/>
          <w:sz w:val="20"/>
          <w:shd w:val="clear" w:color="auto" w:fill="C5D9F0"/>
        </w:rPr>
        <w:t xml:space="preserve"> </w:t>
      </w:r>
      <w:r>
        <w:rPr>
          <w:rFonts w:ascii="Trebuchet MS"/>
          <w:b/>
          <w:sz w:val="20"/>
          <w:shd w:val="clear" w:color="auto" w:fill="C5D9F0"/>
        </w:rPr>
        <w:t xml:space="preserve">  </w:t>
      </w:r>
      <w:r>
        <w:rPr>
          <w:rFonts w:ascii="Trebuchet MS"/>
          <w:b/>
          <w:spacing w:val="-11"/>
          <w:sz w:val="20"/>
          <w:shd w:val="clear" w:color="auto" w:fill="C5D9F0"/>
        </w:rPr>
        <w:t xml:space="preserve"> </w:t>
      </w:r>
      <w:r>
        <w:rPr>
          <w:rFonts w:ascii="Trebuchet MS"/>
          <w:b/>
          <w:sz w:val="20"/>
          <w:shd w:val="clear" w:color="auto" w:fill="C5D9F0"/>
        </w:rPr>
        <w:t>Experience</w:t>
      </w:r>
      <w:r>
        <w:rPr>
          <w:rFonts w:ascii="Trebuchet MS"/>
          <w:b/>
          <w:spacing w:val="-4"/>
          <w:sz w:val="20"/>
          <w:shd w:val="clear" w:color="auto" w:fill="C5D9F0"/>
        </w:rPr>
        <w:t xml:space="preserve"> </w:t>
      </w:r>
      <w:r>
        <w:rPr>
          <w:rFonts w:ascii="Trebuchet MS"/>
          <w:b/>
          <w:sz w:val="20"/>
          <w:shd w:val="clear" w:color="auto" w:fill="C5D9F0"/>
        </w:rPr>
        <w:t>Summary</w:t>
      </w:r>
      <w:r>
        <w:rPr>
          <w:rFonts w:ascii="Trebuchet MS"/>
          <w:b/>
          <w:sz w:val="20"/>
          <w:shd w:val="clear" w:color="auto" w:fill="C5D9F0"/>
        </w:rPr>
        <w:tab/>
      </w:r>
    </w:p>
    <w:p>
      <w:pPr>
        <w:pStyle w:val="BodyText"/>
        <w:spacing w:before="10"/>
        <w:rPr>
          <w:rFonts w:ascii="Trebuchet MS"/>
          <w:b/>
          <w:sz w:val="31"/>
        </w:rPr>
      </w:pPr>
    </w:p>
    <w:p>
      <w:pPr>
        <w:pStyle w:val="ListParagraph"/>
        <w:numPr>
          <w:ilvl w:val="0"/>
          <w:numId w:val="1"/>
        </w:numPr>
        <w:tabs>
          <w:tab w:val="left" w:pos="1240"/>
          <w:tab w:val="left" w:pos="1241"/>
          <w:tab w:val="left" w:pos="8539"/>
        </w:tabs>
        <w:spacing w:before="0" w:after="0" w:line="230" w:lineRule="auto"/>
        <w:ind w:left="1241" w:right="617" w:hanging="360"/>
        <w:jc w:val="left"/>
        <w:rPr>
          <w:rFonts w:ascii="Segoe UI Symbol" w:eastAsia="Segoe UI Symbol" w:hAnsi="Segoe UI Symbol" w:cs="Segoe UI Symbo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L&amp;T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Technology</w:t>
      </w:r>
      <w:r>
        <w:rPr>
          <w:rFonts w:ascii="Arial" w:eastAsia="Arial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Services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Limited</w:t>
      </w:r>
      <w:r>
        <w:rPr>
          <w:rFonts w:ascii="Arial" w:eastAsia="Arial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(Pay-rolled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by</w:t>
      </w:r>
      <w:r>
        <w:rPr>
          <w:rFonts w:ascii="Arial" w:eastAsia="Arial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Ankyah</w:t>
      </w:r>
      <w:r>
        <w:rPr>
          <w:rFonts w:ascii="Arial" w:eastAsia="Arial" w:hAnsi="Arial" w:cs="Arial"/>
          <w:b/>
          <w:bCs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Infinity</w:t>
      </w:r>
      <w:r>
        <w:rPr>
          <w:rFonts w:ascii="Arial" w:eastAsia="Arial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Pvt.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Ltd)</w:t>
      </w:r>
    </w:p>
    <w:p>
      <w:pPr>
        <w:pStyle w:val="ListParagraph"/>
        <w:numPr>
          <w:ilvl w:val="0"/>
          <w:numId w:val="0"/>
        </w:numPr>
        <w:tabs>
          <w:tab w:val="left" w:pos="1240"/>
          <w:tab w:val="left" w:pos="1241"/>
          <w:tab w:val="left" w:pos="8539"/>
        </w:tabs>
        <w:spacing w:before="0" w:after="0" w:line="230" w:lineRule="auto"/>
        <w:ind w:left="881" w:right="617" w:firstLine="360" w:leftChars="0" w:rightChars="0" w:firstLineChars="200"/>
        <w:jc w:val="left"/>
        <w:rPr>
          <w:rFonts w:ascii="Segoe UI Symbol" w:eastAsia="Segoe UI Symbol" w:hAnsi="Segoe UI Symbol" w:cs="Segoe UI Symbol"/>
          <w:sz w:val="18"/>
          <w:szCs w:val="18"/>
        </w:rPr>
      </w:pPr>
      <w:r>
        <w:rPr>
          <w:spacing w:val="-3"/>
          <w:sz w:val="18"/>
          <w:szCs w:val="18"/>
        </w:rPr>
        <w:t>(</w:t>
      </w:r>
      <w:r>
        <w:rPr>
          <w:spacing w:val="-47"/>
          <w:sz w:val="18"/>
          <w:szCs w:val="18"/>
        </w:rPr>
        <w:t xml:space="preserve"> </w:t>
      </w:r>
      <w:r>
        <w:rPr>
          <w:sz w:val="18"/>
          <w:szCs w:val="18"/>
        </w:rPr>
        <w:t>5th August</w:t>
      </w:r>
      <w:r>
        <w:rPr>
          <w:spacing w:val="4"/>
          <w:sz w:val="18"/>
          <w:szCs w:val="18"/>
        </w:rPr>
        <w:t xml:space="preserve"> </w:t>
      </w:r>
      <w:r>
        <w:rPr>
          <w:sz w:val="18"/>
          <w:szCs w:val="18"/>
        </w:rPr>
        <w:t>2021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to</w:t>
      </w:r>
      <w:r>
        <w:rPr>
          <w:spacing w:val="-3"/>
          <w:sz w:val="18"/>
          <w:szCs w:val="18"/>
        </w:rPr>
        <w:t xml:space="preserve"> </w:t>
      </w:r>
      <w:r>
        <w:rPr>
          <w:rFonts w:hint="default"/>
          <w:spacing w:val="-3"/>
          <w:sz w:val="18"/>
          <w:szCs w:val="18"/>
          <w:lang w:val="en-IN"/>
        </w:rPr>
        <w:t>30</w:t>
      </w:r>
      <w:r>
        <w:rPr>
          <w:rFonts w:hint="default"/>
          <w:spacing w:val="-3"/>
          <w:sz w:val="18"/>
          <w:szCs w:val="18"/>
          <w:vertAlign w:val="superscript"/>
          <w:lang w:val="en-IN"/>
        </w:rPr>
        <w:t>th</w:t>
      </w:r>
      <w:r>
        <w:rPr>
          <w:rFonts w:hint="default"/>
          <w:spacing w:val="-3"/>
          <w:sz w:val="18"/>
          <w:szCs w:val="18"/>
          <w:lang w:val="en-IN"/>
        </w:rPr>
        <w:t xml:space="preserve"> August 2022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)</w:t>
      </w:r>
    </w:p>
    <w:p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0" w:after="0" w:line="230" w:lineRule="auto"/>
        <w:ind w:left="1241" w:right="444" w:hanging="360"/>
        <w:jc w:val="left"/>
        <w:rPr>
          <w:rFonts w:ascii="Segoe UI Symbol" w:eastAsia="Segoe UI Symbol" w:hAnsi="Segoe UI Symbol" w:cs="Segoe UI Symbol"/>
          <w:b/>
          <w:bCs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Infinite Computer Solutions (India) Limited (Pay-rolled by Augmento Solutions Pvt. Ltd.)</w:t>
      </w:r>
      <w:r>
        <w:rPr>
          <w:rFonts w:ascii="Arial" w:eastAsia="Arial" w:hAnsi="Arial" w:cs="Arial"/>
          <w:b/>
          <w:bCs/>
          <w:spacing w:val="-4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(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sz w:val="18"/>
          <w:szCs w:val="18"/>
        </w:rPr>
        <w:t>03</w:t>
      </w:r>
      <w:r>
        <w:rPr>
          <w:sz w:val="18"/>
          <w:szCs w:val="18"/>
          <w:vertAlign w:val="superscript"/>
        </w:rPr>
        <w:t>rd</w:t>
      </w:r>
      <w:r>
        <w:rPr>
          <w:spacing w:val="-2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March</w:t>
      </w:r>
      <w:r>
        <w:rPr>
          <w:spacing w:val="1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2021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to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30</w:t>
      </w:r>
      <w:r>
        <w:rPr>
          <w:sz w:val="18"/>
          <w:szCs w:val="18"/>
          <w:vertAlign w:val="superscript"/>
        </w:rPr>
        <w:t>th</w:t>
      </w:r>
      <w:r>
        <w:rPr>
          <w:spacing w:val="-2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July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2021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  <w:vertAlign w:val="baseline"/>
        </w:rPr>
        <w:t>)</w:t>
      </w:r>
    </w:p>
    <w:p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0" w:after="0" w:line="211" w:lineRule="exact"/>
        <w:ind w:left="1241" w:right="0" w:hanging="360"/>
        <w:jc w:val="left"/>
        <w:rPr>
          <w:rFonts w:ascii="Segoe UI Symbol" w:eastAsia="Segoe UI Symbol" w:hAnsi="Segoe UI Symbol" w:cs="Segoe UI Symbol"/>
          <w:b/>
          <w:bCs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Akken Technologies</w:t>
      </w:r>
      <w:r>
        <w:rPr>
          <w:rFonts w:ascii="Arial" w:eastAsia="Arial" w:hAnsi="Arial" w:cs="Arial"/>
          <w:b/>
          <w:bCs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Pvt.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Ltd.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(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10</w:t>
      </w:r>
      <w:r>
        <w:rPr>
          <w:sz w:val="18"/>
          <w:szCs w:val="18"/>
          <w:vertAlign w:val="superscript"/>
        </w:rPr>
        <w:t>th</w:t>
      </w:r>
      <w:r>
        <w:rPr>
          <w:spacing w:val="-2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May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2019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to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31</w:t>
      </w:r>
      <w:r>
        <w:rPr>
          <w:sz w:val="18"/>
          <w:szCs w:val="18"/>
          <w:vertAlign w:val="superscript"/>
        </w:rPr>
        <w:t>st</w:t>
      </w:r>
      <w:r>
        <w:rPr>
          <w:spacing w:val="1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Jan</w:t>
      </w:r>
      <w:r>
        <w:rPr>
          <w:spacing w:val="1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2020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  <w:vertAlign w:val="baseline"/>
        </w:rPr>
        <w:t>)</w:t>
      </w:r>
    </w:p>
    <w:p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0" w:after="0" w:line="209" w:lineRule="exact"/>
        <w:ind w:left="1241" w:right="0" w:hanging="360"/>
        <w:jc w:val="left"/>
        <w:rPr>
          <w:rFonts w:ascii="Segoe UI Symbol" w:eastAsia="Segoe UI Symbol" w:hAnsi="Segoe UI Symbol" w:cs="Segoe UI Symbol"/>
          <w:b/>
          <w:bCs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Miles</w:t>
      </w:r>
      <w:r>
        <w:rPr>
          <w:rFonts w:ascii="Arial" w:eastAsia="Arial" w:hAnsi="Arial" w:cs="Arial"/>
          <w:b/>
          <w:bCs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Publication Pvt.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Ltd.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(</w:t>
      </w:r>
      <w:r>
        <w:rPr>
          <w:rFonts w:ascii="Arial" w:eastAsia="Arial" w:hAnsi="Arial" w:cs="Arial"/>
          <w:b/>
          <w:bCs/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7</w:t>
      </w:r>
      <w:r>
        <w:rPr>
          <w:sz w:val="18"/>
          <w:szCs w:val="18"/>
          <w:vertAlign w:val="superscript"/>
        </w:rPr>
        <w:t>th</w:t>
      </w:r>
      <w:r>
        <w:rPr>
          <w:spacing w:val="45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August</w:t>
      </w:r>
      <w:r>
        <w:rPr>
          <w:spacing w:val="-2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2015</w:t>
      </w:r>
      <w:r>
        <w:rPr>
          <w:spacing w:val="44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to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9</w:t>
      </w:r>
      <w:r>
        <w:rPr>
          <w:sz w:val="18"/>
          <w:szCs w:val="18"/>
          <w:vertAlign w:val="superscript"/>
        </w:rPr>
        <w:t>th</w:t>
      </w:r>
      <w:r>
        <w:rPr>
          <w:spacing w:val="48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May</w:t>
      </w:r>
      <w:r>
        <w:rPr>
          <w:spacing w:val="1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2019</w:t>
      </w:r>
      <w:r>
        <w:rPr>
          <w:spacing w:val="-4"/>
          <w:sz w:val="18"/>
          <w:szCs w:val="18"/>
          <w:vertAlign w:val="baseline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  <w:vertAlign w:val="baseline"/>
        </w:rPr>
        <w:t>)</w:t>
      </w:r>
    </w:p>
    <w:p>
      <w:pPr>
        <w:pStyle w:val="ListParagraph"/>
        <w:numPr>
          <w:ilvl w:val="0"/>
          <w:numId w:val="1"/>
        </w:numPr>
        <w:tabs>
          <w:tab w:val="left" w:pos="1241"/>
        </w:tabs>
        <w:spacing w:before="0" w:after="0" w:line="231" w:lineRule="exact"/>
        <w:ind w:left="1241" w:right="0" w:hanging="360"/>
        <w:jc w:val="left"/>
        <w:rPr>
          <w:rFonts w:ascii="Segoe UI Symbol" w:eastAsia="Segoe UI Symbol" w:hAnsi="Segoe UI Symbol" w:cs="Segoe UI Symbo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Tech-Hunt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IT</w:t>
      </w:r>
      <w:r>
        <w:rPr>
          <w:rFonts w:ascii="Arial" w:eastAsia="Arial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Innovation</w:t>
      </w:r>
      <w:r>
        <w:rPr>
          <w:rFonts w:ascii="Arial" w:eastAsia="Arial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Pvt.</w:t>
      </w:r>
      <w:r>
        <w:rPr>
          <w:rFonts w:ascii="Arial" w:eastAsia="Arial" w:hAnsi="Arial" w:cs="Arial"/>
          <w:b/>
          <w:bCs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Ltd.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(</w:t>
      </w:r>
      <w:r>
        <w:rPr>
          <w:rFonts w:ascii="Arial" w:eastAsia="Arial" w:hAnsi="Arial" w:cs="Arial"/>
          <w:b/>
          <w:bCs/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26st</w:t>
      </w:r>
      <w:r>
        <w:rPr>
          <w:spacing w:val="45"/>
          <w:sz w:val="18"/>
          <w:szCs w:val="18"/>
        </w:rPr>
        <w:t xml:space="preserve"> </w:t>
      </w:r>
      <w:r>
        <w:rPr>
          <w:sz w:val="18"/>
          <w:szCs w:val="18"/>
        </w:rPr>
        <w:t>May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2014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to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31</w:t>
      </w:r>
      <w:r>
        <w:rPr>
          <w:sz w:val="18"/>
          <w:szCs w:val="18"/>
          <w:vertAlign w:val="superscript"/>
        </w:rPr>
        <w:t>st</w:t>
      </w:r>
      <w:r>
        <w:rPr>
          <w:spacing w:val="45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October</w:t>
      </w:r>
      <w:r>
        <w:rPr>
          <w:spacing w:val="2"/>
          <w:sz w:val="18"/>
          <w:szCs w:val="18"/>
          <w:vertAlign w:val="baseline"/>
        </w:rPr>
        <w:t xml:space="preserve"> </w:t>
      </w:r>
      <w:r>
        <w:rPr>
          <w:sz w:val="18"/>
          <w:szCs w:val="18"/>
          <w:vertAlign w:val="baseline"/>
        </w:rPr>
        <w:t>2014</w:t>
      </w:r>
      <w:r>
        <w:rPr>
          <w:spacing w:val="-3"/>
          <w:sz w:val="18"/>
          <w:szCs w:val="18"/>
          <w:vertAlign w:val="baseline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  <w:vertAlign w:val="baseline"/>
        </w:rPr>
        <w:t>)</w:t>
      </w:r>
    </w:p>
    <w:p>
      <w:pPr>
        <w:pStyle w:val="ListParagraph"/>
        <w:numPr>
          <w:ilvl w:val="0"/>
          <w:numId w:val="1"/>
        </w:numPr>
        <w:tabs>
          <w:tab w:val="left" w:pos="1241"/>
        </w:tabs>
        <w:spacing w:before="0" w:after="0" w:line="246" w:lineRule="exact"/>
        <w:ind w:left="1241" w:right="0" w:hanging="360"/>
        <w:jc w:val="left"/>
        <w:rPr>
          <w:rFonts w:ascii="Segoe UI Symbol" w:eastAsia="Segoe UI Symbol" w:hAnsi="Segoe UI Symbol" w:cs="Segoe UI Symbol"/>
          <w:sz w:val="20"/>
          <w:szCs w:val="20"/>
        </w:rPr>
      </w:pPr>
      <w:r>
        <w:rPr>
          <w:rFonts w:ascii="Arial" w:eastAsia="Arial" w:hAnsi="Arial" w:cs="Arial"/>
          <w:b/>
          <w:bCs/>
          <w:sz w:val="18"/>
          <w:szCs w:val="18"/>
        </w:rPr>
        <w:t>Maa</w:t>
      </w:r>
      <w:r>
        <w:rPr>
          <w:rFonts w:ascii="Arial" w:eastAsia="Arial" w:hAnsi="Arial" w:cs="Arial"/>
          <w:b/>
          <w:bCs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Jasjeet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Jee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Vidyalya</w:t>
      </w:r>
      <w:r>
        <w:rPr>
          <w:rFonts w:ascii="Arial" w:eastAsia="Arial" w:hAnsi="Arial" w:cs="Arial"/>
          <w:b/>
          <w:bCs/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(1st</w:t>
      </w:r>
      <w:r>
        <w:rPr>
          <w:spacing w:val="49"/>
          <w:sz w:val="18"/>
          <w:szCs w:val="18"/>
        </w:rPr>
        <w:t xml:space="preserve"> </w:t>
      </w:r>
      <w:r>
        <w:rPr>
          <w:sz w:val="18"/>
          <w:szCs w:val="18"/>
        </w:rPr>
        <w:t>July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2010</w:t>
      </w:r>
      <w:r>
        <w:rPr>
          <w:spacing w:val="-5"/>
          <w:sz w:val="18"/>
          <w:szCs w:val="18"/>
        </w:rPr>
        <w:t xml:space="preserve"> </w:t>
      </w:r>
      <w:r>
        <w:rPr>
          <w:sz w:val="18"/>
          <w:szCs w:val="18"/>
        </w:rPr>
        <w:t>to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1st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May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2014)</w:t>
      </w:r>
    </w:p>
    <w:p>
      <w:pPr>
        <w:tabs>
          <w:tab w:val="left" w:pos="8700"/>
        </w:tabs>
        <w:spacing w:before="207"/>
        <w:ind w:left="0" w:right="253" w:firstLine="0"/>
        <w:jc w:val="center"/>
        <w:rPr>
          <w:rFonts w:ascii="Trebuchet MS"/>
          <w:b/>
          <w:sz w:val="20"/>
        </w:rPr>
      </w:pPr>
      <w:r>
        <w:rPr>
          <w:rFonts w:ascii="Trebuchet MS"/>
          <w:b/>
          <w:w w:val="100"/>
          <w:sz w:val="20"/>
          <w:shd w:val="clear" w:color="auto" w:fill="C5D9F0"/>
        </w:rPr>
        <w:t xml:space="preserve"> </w:t>
      </w:r>
      <w:r>
        <w:rPr>
          <w:rFonts w:ascii="Trebuchet MS"/>
          <w:b/>
          <w:sz w:val="20"/>
          <w:shd w:val="clear" w:color="auto" w:fill="C5D9F0"/>
        </w:rPr>
        <w:t xml:space="preserve">  </w:t>
      </w:r>
      <w:r>
        <w:rPr>
          <w:rFonts w:ascii="Trebuchet MS"/>
          <w:b/>
          <w:spacing w:val="-11"/>
          <w:sz w:val="20"/>
          <w:shd w:val="clear" w:color="auto" w:fill="C5D9F0"/>
        </w:rPr>
        <w:t xml:space="preserve"> </w:t>
      </w:r>
      <w:r>
        <w:rPr>
          <w:rFonts w:ascii="Trebuchet MS"/>
          <w:b/>
          <w:sz w:val="20"/>
          <w:shd w:val="clear" w:color="auto" w:fill="C5D9F0"/>
        </w:rPr>
        <w:t>Work</w:t>
      </w:r>
      <w:r>
        <w:rPr>
          <w:rFonts w:ascii="Trebuchet MS"/>
          <w:b/>
          <w:spacing w:val="-3"/>
          <w:sz w:val="20"/>
          <w:shd w:val="clear" w:color="auto" w:fill="C5D9F0"/>
        </w:rPr>
        <w:t xml:space="preserve"> </w:t>
      </w:r>
      <w:r>
        <w:rPr>
          <w:rFonts w:ascii="Trebuchet MS"/>
          <w:b/>
          <w:sz w:val="20"/>
          <w:shd w:val="clear" w:color="auto" w:fill="C5D9F0"/>
        </w:rPr>
        <w:t>Summary</w:t>
      </w:r>
      <w:r>
        <w:rPr>
          <w:rFonts w:ascii="Trebuchet MS"/>
          <w:b/>
          <w:sz w:val="20"/>
          <w:shd w:val="clear" w:color="auto" w:fill="C5D9F0"/>
        </w:rPr>
        <w:tab/>
      </w:r>
    </w:p>
    <w:p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136" w:after="0" w:line="240" w:lineRule="auto"/>
        <w:ind w:left="1241" w:right="0" w:hanging="360"/>
        <w:jc w:val="left"/>
        <w:rPr>
          <w:rFonts w:ascii="Segoe UI Symbol" w:eastAsia="Segoe UI Symbol" w:hAnsi="Segoe UI Symbol" w:cs="Segoe UI Symbol"/>
          <w:sz w:val="18"/>
          <w:szCs w:val="18"/>
        </w:rPr>
      </w:pPr>
      <w:r>
        <w:rPr>
          <w:sz w:val="18"/>
          <w:szCs w:val="18"/>
        </w:rPr>
        <w:t>Determines</w:t>
      </w:r>
      <w:r>
        <w:rPr>
          <w:spacing w:val="42"/>
          <w:sz w:val="18"/>
          <w:szCs w:val="18"/>
        </w:rPr>
        <w:t xml:space="preserve"> </w:t>
      </w:r>
      <w:r>
        <w:rPr>
          <w:sz w:val="18"/>
          <w:szCs w:val="18"/>
        </w:rPr>
        <w:t>operational</w:t>
      </w:r>
      <w:r>
        <w:rPr>
          <w:spacing w:val="40"/>
          <w:sz w:val="18"/>
          <w:szCs w:val="18"/>
        </w:rPr>
        <w:t xml:space="preserve"> </w:t>
      </w:r>
      <w:r>
        <w:rPr>
          <w:sz w:val="18"/>
          <w:szCs w:val="18"/>
        </w:rPr>
        <w:t>feasibility</w:t>
      </w:r>
      <w:r>
        <w:rPr>
          <w:spacing w:val="38"/>
          <w:sz w:val="18"/>
          <w:szCs w:val="18"/>
        </w:rPr>
        <w:t xml:space="preserve"> </w:t>
      </w:r>
      <w:r>
        <w:rPr>
          <w:sz w:val="18"/>
          <w:szCs w:val="18"/>
        </w:rPr>
        <w:t>by</w:t>
      </w:r>
      <w:r>
        <w:rPr>
          <w:spacing w:val="42"/>
          <w:sz w:val="18"/>
          <w:szCs w:val="18"/>
        </w:rPr>
        <w:t xml:space="preserve"> </w:t>
      </w:r>
      <w:r>
        <w:rPr>
          <w:sz w:val="18"/>
          <w:szCs w:val="18"/>
        </w:rPr>
        <w:t>evaluating</w:t>
      </w:r>
      <w:r>
        <w:rPr>
          <w:spacing w:val="38"/>
          <w:sz w:val="18"/>
          <w:szCs w:val="18"/>
        </w:rPr>
        <w:t xml:space="preserve"> </w:t>
      </w:r>
      <w:r>
        <w:rPr>
          <w:sz w:val="18"/>
          <w:szCs w:val="18"/>
        </w:rPr>
        <w:t>analysis,</w:t>
      </w:r>
      <w:r>
        <w:rPr>
          <w:spacing w:val="39"/>
          <w:sz w:val="18"/>
          <w:szCs w:val="18"/>
        </w:rPr>
        <w:t xml:space="preserve"> </w:t>
      </w:r>
      <w:r>
        <w:rPr>
          <w:sz w:val="18"/>
          <w:szCs w:val="18"/>
        </w:rPr>
        <w:t>Problem</w:t>
      </w:r>
      <w:r>
        <w:rPr>
          <w:spacing w:val="43"/>
          <w:sz w:val="18"/>
          <w:szCs w:val="18"/>
        </w:rPr>
        <w:t xml:space="preserve"> </w:t>
      </w:r>
      <w:r>
        <w:rPr>
          <w:sz w:val="18"/>
          <w:szCs w:val="18"/>
        </w:rPr>
        <w:t>definition,</w:t>
      </w:r>
      <w:r>
        <w:rPr>
          <w:spacing w:val="40"/>
          <w:sz w:val="18"/>
          <w:szCs w:val="18"/>
        </w:rPr>
        <w:t xml:space="preserve"> </w:t>
      </w:r>
      <w:r>
        <w:rPr>
          <w:sz w:val="18"/>
          <w:szCs w:val="18"/>
        </w:rPr>
        <w:t>requirements,</w:t>
      </w:r>
    </w:p>
    <w:p>
      <w:pPr>
        <w:pStyle w:val="BodyText"/>
        <w:spacing w:before="26"/>
        <w:ind w:left="1241"/>
      </w:pPr>
      <w:r>
        <w:t>solution</w:t>
      </w:r>
      <w:r>
        <w:rPr>
          <w:spacing w:val="-4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proposed</w:t>
      </w:r>
      <w:r>
        <w:rPr>
          <w:spacing w:val="-4"/>
        </w:rPr>
        <w:t xml:space="preserve"> </w:t>
      </w:r>
      <w:r>
        <w:t>solutions.</w:t>
      </w:r>
    </w:p>
    <w:p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8" w:after="0" w:line="240" w:lineRule="auto"/>
        <w:ind w:left="1241" w:right="0" w:hanging="360"/>
        <w:jc w:val="left"/>
        <w:rPr>
          <w:rFonts w:ascii="Segoe UI Symbol" w:eastAsia="Segoe UI Symbol" w:hAnsi="Segoe UI Symbol" w:cs="Segoe UI Symbol"/>
          <w:sz w:val="18"/>
          <w:szCs w:val="18"/>
        </w:rPr>
      </w:pPr>
      <w:r>
        <w:rPr>
          <w:sz w:val="18"/>
          <w:szCs w:val="18"/>
        </w:rPr>
        <w:t>Designing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developing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projects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according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to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client's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requirements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with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unit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testing.</w:t>
      </w:r>
    </w:p>
    <w:p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0" w:after="0" w:line="240" w:lineRule="auto"/>
        <w:ind w:left="1241" w:right="0" w:hanging="360"/>
        <w:jc w:val="left"/>
        <w:rPr>
          <w:rFonts w:ascii="Segoe UI Symbol" w:eastAsia="Segoe UI Symbol" w:hAnsi="Segoe UI Symbol" w:cs="Segoe UI Symbol"/>
          <w:sz w:val="18"/>
          <w:szCs w:val="18"/>
        </w:rPr>
      </w:pPr>
      <w:r>
        <w:rPr>
          <w:sz w:val="18"/>
          <w:szCs w:val="18"/>
        </w:rPr>
        <w:t>Providing</w:t>
      </w:r>
      <w:r>
        <w:rPr>
          <w:spacing w:val="-6"/>
          <w:sz w:val="18"/>
          <w:szCs w:val="18"/>
        </w:rPr>
        <w:t xml:space="preserve"> </w:t>
      </w:r>
      <w:r>
        <w:rPr>
          <w:sz w:val="18"/>
          <w:szCs w:val="18"/>
        </w:rPr>
        <w:t>complete</w:t>
      </w:r>
      <w:r>
        <w:rPr>
          <w:spacing w:val="-5"/>
          <w:sz w:val="18"/>
          <w:szCs w:val="18"/>
        </w:rPr>
        <w:t xml:space="preserve"> </w:t>
      </w:r>
      <w:r>
        <w:rPr>
          <w:sz w:val="18"/>
          <w:szCs w:val="18"/>
        </w:rPr>
        <w:t>test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coverage</w:t>
      </w:r>
      <w:r>
        <w:rPr>
          <w:spacing w:val="-6"/>
          <w:sz w:val="18"/>
          <w:szCs w:val="18"/>
        </w:rPr>
        <w:t xml:space="preserve"> </w:t>
      </w:r>
      <w:r>
        <w:rPr>
          <w:sz w:val="18"/>
          <w:szCs w:val="18"/>
        </w:rPr>
        <w:t>for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new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feature</w:t>
      </w:r>
      <w:r>
        <w:rPr>
          <w:spacing w:val="-6"/>
          <w:sz w:val="18"/>
          <w:szCs w:val="18"/>
        </w:rPr>
        <w:t xml:space="preserve"> </w:t>
      </w:r>
      <w:r>
        <w:rPr>
          <w:sz w:val="18"/>
          <w:szCs w:val="18"/>
        </w:rPr>
        <w:t>development</w:t>
      </w:r>
      <w:r>
        <w:rPr>
          <w:spacing w:val="2"/>
          <w:sz w:val="18"/>
          <w:szCs w:val="18"/>
        </w:rPr>
        <w:t xml:space="preserve"> </w:t>
      </w:r>
      <w:r>
        <w:rPr>
          <w:sz w:val="18"/>
          <w:szCs w:val="18"/>
        </w:rPr>
        <w:t>with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proper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documentation.</w:t>
      </w:r>
    </w:p>
    <w:p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1" w:after="0" w:line="240" w:lineRule="auto"/>
        <w:ind w:left="1241" w:right="0" w:hanging="360"/>
        <w:jc w:val="left"/>
        <w:rPr>
          <w:rFonts w:ascii="Segoe UI Symbol" w:eastAsia="Segoe UI Symbol" w:hAnsi="Segoe UI Symbol" w:cs="Segoe UI Symbol"/>
          <w:sz w:val="18"/>
          <w:szCs w:val="18"/>
        </w:rPr>
      </w:pPr>
      <w:r>
        <w:rPr>
          <w:sz w:val="18"/>
          <w:szCs w:val="18"/>
        </w:rPr>
        <w:t>Deployment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of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-5"/>
          <w:sz w:val="18"/>
          <w:szCs w:val="18"/>
        </w:rPr>
        <w:t xml:space="preserve"> </w:t>
      </w:r>
      <w:r>
        <w:rPr>
          <w:sz w:val="18"/>
          <w:szCs w:val="18"/>
        </w:rPr>
        <w:t>Project</w:t>
      </w:r>
      <w:r>
        <w:rPr>
          <w:spacing w:val="1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-1"/>
          <w:sz w:val="18"/>
          <w:szCs w:val="18"/>
        </w:rPr>
        <w:t xml:space="preserve"> </w:t>
      </w:r>
      <w:r>
        <w:rPr>
          <w:sz w:val="18"/>
          <w:szCs w:val="18"/>
        </w:rPr>
        <w:t>Post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deployment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support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activity.</w:t>
      </w:r>
    </w:p>
    <w:p>
      <w:pPr>
        <w:pStyle w:val="ListParagraph"/>
        <w:numPr>
          <w:ilvl w:val="0"/>
          <w:numId w:val="1"/>
        </w:numPr>
        <w:tabs>
          <w:tab w:val="left" w:pos="1240"/>
          <w:tab w:val="left" w:pos="1241"/>
        </w:tabs>
        <w:spacing w:before="1" w:after="0" w:line="240" w:lineRule="auto"/>
        <w:ind w:left="1241" w:right="0" w:hanging="360"/>
        <w:jc w:val="left"/>
        <w:rPr>
          <w:rFonts w:ascii="Segoe UI Symbol" w:eastAsia="Segoe UI Symbol" w:hAnsi="Segoe UI Symbol" w:cs="Segoe UI Symbol"/>
          <w:sz w:val="18"/>
          <w:szCs w:val="18"/>
        </w:rPr>
      </w:pPr>
      <w:r>
        <w:rPr>
          <w:sz w:val="18"/>
          <w:szCs w:val="18"/>
        </w:rPr>
        <w:t>Quick</w:t>
      </w:r>
      <w:r>
        <w:rPr>
          <w:spacing w:val="-8"/>
          <w:sz w:val="18"/>
          <w:szCs w:val="18"/>
        </w:rPr>
        <w:t xml:space="preserve"> </w:t>
      </w:r>
      <w:r>
        <w:rPr>
          <w:sz w:val="18"/>
          <w:szCs w:val="18"/>
        </w:rPr>
        <w:t>learner,</w:t>
      </w:r>
      <w:r>
        <w:rPr>
          <w:spacing w:val="-6"/>
          <w:sz w:val="18"/>
          <w:szCs w:val="18"/>
        </w:rPr>
        <w:t xml:space="preserve"> </w:t>
      </w:r>
      <w:r>
        <w:rPr>
          <w:sz w:val="18"/>
          <w:szCs w:val="18"/>
        </w:rPr>
        <w:t>good</w:t>
      </w:r>
      <w:r>
        <w:rPr>
          <w:spacing w:val="-9"/>
          <w:sz w:val="18"/>
          <w:szCs w:val="18"/>
        </w:rPr>
        <w:t xml:space="preserve"> </w:t>
      </w:r>
      <w:r>
        <w:rPr>
          <w:sz w:val="18"/>
          <w:szCs w:val="18"/>
        </w:rPr>
        <w:t>team</w:t>
      </w:r>
      <w:r>
        <w:rPr>
          <w:spacing w:val="3"/>
          <w:sz w:val="18"/>
          <w:szCs w:val="18"/>
        </w:rPr>
        <w:t xml:space="preserve"> </w:t>
      </w:r>
      <w:r>
        <w:rPr>
          <w:sz w:val="18"/>
          <w:szCs w:val="18"/>
        </w:rPr>
        <w:t>player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and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able</w:t>
      </w:r>
      <w:r>
        <w:rPr>
          <w:spacing w:val="-5"/>
          <w:sz w:val="18"/>
          <w:szCs w:val="18"/>
        </w:rPr>
        <w:t xml:space="preserve"> </w:t>
      </w:r>
      <w:r>
        <w:rPr>
          <w:sz w:val="18"/>
          <w:szCs w:val="18"/>
        </w:rPr>
        <w:t>to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work</w:t>
      </w:r>
      <w:r>
        <w:rPr>
          <w:spacing w:val="-4"/>
          <w:sz w:val="18"/>
          <w:szCs w:val="18"/>
        </w:rPr>
        <w:t xml:space="preserve"> </w:t>
      </w:r>
      <w:r>
        <w:rPr>
          <w:sz w:val="18"/>
          <w:szCs w:val="18"/>
        </w:rPr>
        <w:t>under</w:t>
      </w:r>
      <w:r>
        <w:rPr>
          <w:spacing w:val="-7"/>
          <w:sz w:val="18"/>
          <w:szCs w:val="18"/>
        </w:rPr>
        <w:t xml:space="preserve"> </w:t>
      </w:r>
      <w:r>
        <w:rPr>
          <w:sz w:val="18"/>
          <w:szCs w:val="18"/>
        </w:rPr>
        <w:t>pressure</w:t>
      </w:r>
      <w:r>
        <w:rPr>
          <w:spacing w:val="-9"/>
          <w:sz w:val="18"/>
          <w:szCs w:val="18"/>
        </w:rPr>
        <w:t xml:space="preserve"> </w:t>
      </w:r>
      <w:r>
        <w:rPr>
          <w:sz w:val="18"/>
          <w:szCs w:val="18"/>
        </w:rPr>
        <w:t>to</w:t>
      </w:r>
      <w:r>
        <w:rPr>
          <w:spacing w:val="-9"/>
          <w:sz w:val="18"/>
          <w:szCs w:val="18"/>
        </w:rPr>
        <w:t xml:space="preserve"> </w:t>
      </w:r>
      <w:r>
        <w:rPr>
          <w:sz w:val="18"/>
          <w:szCs w:val="18"/>
        </w:rPr>
        <w:t>meet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the</w:t>
      </w:r>
      <w:r>
        <w:rPr>
          <w:spacing w:val="-9"/>
          <w:sz w:val="18"/>
          <w:szCs w:val="18"/>
        </w:rPr>
        <w:t xml:space="preserve"> </w:t>
      </w:r>
      <w:r>
        <w:rPr>
          <w:sz w:val="18"/>
          <w:szCs w:val="18"/>
        </w:rPr>
        <w:t>project</w:t>
      </w:r>
      <w:r>
        <w:rPr>
          <w:spacing w:val="-6"/>
          <w:sz w:val="18"/>
          <w:szCs w:val="18"/>
        </w:rPr>
        <w:t xml:space="preserve"> </w:t>
      </w:r>
      <w:r>
        <w:rPr>
          <w:sz w:val="18"/>
          <w:szCs w:val="18"/>
        </w:rPr>
        <w:t>deadlines.</w:t>
      </w:r>
    </w:p>
    <w:p>
      <w:pPr>
        <w:pStyle w:val="BodyText"/>
        <w:spacing w:before="10"/>
        <w:rPr>
          <w:sz w:val="13"/>
        </w:rPr>
      </w:pPr>
    </w:p>
    <w:p>
      <w:pPr>
        <w:tabs>
          <w:tab w:val="left" w:pos="8832"/>
        </w:tabs>
        <w:spacing w:before="102"/>
        <w:ind w:left="131" w:right="0" w:firstLine="0"/>
        <w:jc w:val="left"/>
        <w:rPr>
          <w:rFonts w:ascii="Trebuchet MS"/>
          <w:b/>
          <w:sz w:val="20"/>
        </w:rPr>
      </w:pPr>
      <w:r>
        <w:rPr>
          <w:rFonts w:ascii="Trebuchet MS"/>
          <w:b/>
          <w:w w:val="100"/>
          <w:sz w:val="20"/>
          <w:shd w:val="clear" w:color="auto" w:fill="C5D9F0"/>
        </w:rPr>
        <w:t xml:space="preserve"> </w:t>
      </w:r>
      <w:r>
        <w:rPr>
          <w:rFonts w:ascii="Trebuchet MS"/>
          <w:b/>
          <w:sz w:val="20"/>
          <w:shd w:val="clear" w:color="auto" w:fill="C5D9F0"/>
        </w:rPr>
        <w:t xml:space="preserve">  </w:t>
      </w:r>
      <w:r>
        <w:rPr>
          <w:rFonts w:ascii="Trebuchet MS"/>
          <w:b/>
          <w:spacing w:val="-11"/>
          <w:sz w:val="20"/>
          <w:shd w:val="clear" w:color="auto" w:fill="C5D9F0"/>
        </w:rPr>
        <w:t xml:space="preserve"> </w:t>
      </w:r>
      <w:r>
        <w:rPr>
          <w:rFonts w:ascii="Trebuchet MS"/>
          <w:b/>
          <w:sz w:val="20"/>
          <w:shd w:val="clear" w:color="auto" w:fill="C5D9F0"/>
        </w:rPr>
        <w:t>Skills</w:t>
      </w:r>
      <w:r>
        <w:rPr>
          <w:rFonts w:ascii="Trebuchet MS"/>
          <w:b/>
          <w:sz w:val="20"/>
          <w:shd w:val="clear" w:color="auto" w:fill="C5D9F0"/>
        </w:rPr>
        <w:tab/>
      </w:r>
    </w:p>
    <w:p>
      <w:pPr>
        <w:pStyle w:val="BodyText"/>
        <w:spacing w:before="6"/>
        <w:rPr>
          <w:rFonts w:ascii="Trebuchet MS"/>
          <w:b/>
          <w:sz w:val="13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3"/>
        <w:gridCol w:w="6007"/>
      </w:tblGrid>
      <w:tr>
        <w:tblPrEx>
          <w:tblW w:w="0" w:type="auto"/>
          <w:tblInd w:w="17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2733" w:type="dxa"/>
            <w:shd w:val="clear" w:color="auto" w:fill="F1F1F1"/>
          </w:tcPr>
          <w:p>
            <w:pPr>
              <w:pStyle w:val="TableParagraph"/>
              <w:spacing w:before="157"/>
              <w:ind w:left="149"/>
              <w:rPr>
                <w:sz w:val="18"/>
              </w:rPr>
            </w:pPr>
            <w:r>
              <w:rPr>
                <w:sz w:val="18"/>
              </w:rPr>
              <w:t>Database</w:t>
            </w:r>
          </w:p>
        </w:tc>
        <w:tc>
          <w:tcPr>
            <w:tcW w:w="6007" w:type="dxa"/>
          </w:tcPr>
          <w:p>
            <w:pPr>
              <w:pStyle w:val="TableParagraph"/>
              <w:spacing w:before="157"/>
              <w:ind w:left="105"/>
              <w:rPr>
                <w:sz w:val="18"/>
              </w:rPr>
            </w:pPr>
            <w:r>
              <w:rPr>
                <w:sz w:val="18"/>
              </w:rPr>
              <w:t>MySQL, Sqlyog</w:t>
            </w:r>
          </w:p>
        </w:tc>
      </w:tr>
      <w:tr>
        <w:tblPrEx>
          <w:tblW w:w="0" w:type="auto"/>
          <w:tblInd w:w="17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/>
        </w:trPr>
        <w:tc>
          <w:tcPr>
            <w:tcW w:w="2733" w:type="dxa"/>
            <w:shd w:val="clear" w:color="auto" w:fill="F1F1F1"/>
          </w:tcPr>
          <w:p>
            <w:pPr>
              <w:pStyle w:val="TableParagraph"/>
              <w:spacing w:before="157"/>
              <w:ind w:left="201"/>
              <w:rPr>
                <w:sz w:val="18"/>
              </w:rPr>
            </w:pPr>
            <w:r>
              <w:rPr>
                <w:sz w:val="18"/>
              </w:rPr>
              <w:t>IDE</w:t>
            </w:r>
          </w:p>
        </w:tc>
        <w:tc>
          <w:tcPr>
            <w:tcW w:w="6007" w:type="dxa"/>
          </w:tcPr>
          <w:p>
            <w:pPr>
              <w:pStyle w:val="TableParagraph"/>
              <w:spacing w:before="157"/>
              <w:ind w:left="105"/>
              <w:rPr>
                <w:sz w:val="18"/>
              </w:rPr>
            </w:pPr>
            <w:r>
              <w:rPr>
                <w:sz w:val="18"/>
              </w:rPr>
              <w:t>Sublime,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Visual Studio,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Notepad++,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Dreamweaver</w:t>
            </w:r>
          </w:p>
        </w:tc>
      </w:tr>
      <w:tr>
        <w:tblPrEx>
          <w:tblW w:w="0" w:type="auto"/>
          <w:tblInd w:w="17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/>
        </w:trPr>
        <w:tc>
          <w:tcPr>
            <w:tcW w:w="2733" w:type="dxa"/>
            <w:shd w:val="clear" w:color="auto" w:fill="F1F1F1"/>
          </w:tcPr>
          <w:p>
            <w:pPr>
              <w:pStyle w:val="TableParagraph"/>
              <w:ind w:left="0"/>
              <w:rPr>
                <w:rFonts w:ascii="Trebuchet MS"/>
                <w:b/>
                <w:sz w:val="16"/>
              </w:rPr>
            </w:pPr>
          </w:p>
          <w:p>
            <w:pPr>
              <w:pStyle w:val="TableParagraph"/>
              <w:ind w:left="149"/>
              <w:rPr>
                <w:sz w:val="18"/>
              </w:rPr>
            </w:pPr>
            <w:r>
              <w:rPr>
                <w:sz w:val="18"/>
              </w:rPr>
              <w:t>Version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Control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tool</w:t>
            </w:r>
          </w:p>
        </w:tc>
        <w:tc>
          <w:tcPr>
            <w:tcW w:w="6007" w:type="dxa"/>
          </w:tcPr>
          <w:p>
            <w:pPr>
              <w:pStyle w:val="TableParagraph"/>
              <w:ind w:left="0"/>
              <w:rPr>
                <w:rFonts w:ascii="Trebuchet MS"/>
                <w:b/>
                <w:sz w:val="16"/>
              </w:rPr>
            </w:pPr>
          </w:p>
          <w:p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SVN,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GIT,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JIRA,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GITLAB,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KANBAN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BOARD</w:t>
            </w:r>
          </w:p>
        </w:tc>
      </w:tr>
      <w:tr>
        <w:tblPrEx>
          <w:tblW w:w="0" w:type="auto"/>
          <w:tblInd w:w="17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/>
        </w:trPr>
        <w:tc>
          <w:tcPr>
            <w:tcW w:w="2733" w:type="dxa"/>
            <w:shd w:val="clear" w:color="auto" w:fill="F1F1F1"/>
          </w:tcPr>
          <w:p>
            <w:pPr>
              <w:pStyle w:val="TableParagraph"/>
              <w:ind w:left="0"/>
              <w:rPr>
                <w:rFonts w:ascii="Trebuchet MS"/>
                <w:b/>
                <w:sz w:val="16"/>
              </w:rPr>
            </w:pPr>
          </w:p>
          <w:p>
            <w:pPr>
              <w:pStyle w:val="TableParagraph"/>
              <w:ind w:left="149"/>
              <w:rPr>
                <w:sz w:val="18"/>
              </w:rPr>
            </w:pPr>
            <w:r>
              <w:rPr>
                <w:sz w:val="18"/>
              </w:rPr>
              <w:t>Frameworks</w:t>
            </w:r>
          </w:p>
        </w:tc>
        <w:tc>
          <w:tcPr>
            <w:tcW w:w="6007" w:type="dxa"/>
          </w:tcPr>
          <w:p>
            <w:pPr>
              <w:pStyle w:val="TableParagraph"/>
              <w:ind w:left="0"/>
              <w:rPr>
                <w:rFonts w:ascii="Trebuchet MS"/>
                <w:b/>
                <w:sz w:val="16"/>
              </w:rPr>
            </w:pPr>
          </w:p>
          <w:p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CODEIGNITER,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LARAVEL,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WORDPRESS,JOOMLA</w:t>
            </w:r>
          </w:p>
        </w:tc>
      </w:tr>
      <w:tr>
        <w:tblPrEx>
          <w:tblW w:w="0" w:type="auto"/>
          <w:tblInd w:w="17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</w:trPr>
        <w:tc>
          <w:tcPr>
            <w:tcW w:w="2733" w:type="dxa"/>
            <w:shd w:val="clear" w:color="auto" w:fill="F1F1F1"/>
          </w:tcPr>
          <w:p>
            <w:pPr>
              <w:pStyle w:val="TableParagraph"/>
              <w:spacing w:before="7"/>
              <w:ind w:left="0"/>
              <w:rPr>
                <w:rFonts w:ascii="Trebuchet MS"/>
                <w:b/>
                <w:sz w:val="17"/>
              </w:rPr>
            </w:pPr>
          </w:p>
          <w:p>
            <w:pPr>
              <w:pStyle w:val="TableParagraph"/>
              <w:spacing w:before="1"/>
              <w:ind w:left="149"/>
              <w:rPr>
                <w:sz w:val="18"/>
              </w:rPr>
            </w:pPr>
            <w:r>
              <w:rPr>
                <w:sz w:val="18"/>
              </w:rPr>
              <w:t>Programming</w:t>
            </w:r>
          </w:p>
        </w:tc>
        <w:tc>
          <w:tcPr>
            <w:tcW w:w="6007" w:type="dxa"/>
          </w:tcPr>
          <w:p>
            <w:pPr>
              <w:pStyle w:val="TableParagraph"/>
              <w:spacing w:before="7"/>
              <w:ind w:left="0"/>
              <w:rPr>
                <w:rFonts w:ascii="Trebuchet MS"/>
                <w:b/>
                <w:sz w:val="17"/>
              </w:rPr>
            </w:pPr>
          </w:p>
          <w:p>
            <w:pPr>
              <w:pStyle w:val="TableParagraph"/>
              <w:spacing w:before="1"/>
              <w:ind w:left="105"/>
              <w:rPr>
                <w:sz w:val="18"/>
              </w:rPr>
            </w:pPr>
            <w:r>
              <w:rPr>
                <w:sz w:val="18"/>
              </w:rPr>
              <w:t>PHP, HTML/HTML5,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CSS/CSS3,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BOOTSTRAP,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JQUERY,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JAVSCRIPT</w:t>
            </w:r>
          </w:p>
        </w:tc>
      </w:tr>
      <w:tr>
        <w:tblPrEx>
          <w:tblW w:w="0" w:type="auto"/>
          <w:tblInd w:w="17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2733" w:type="dxa"/>
            <w:shd w:val="clear" w:color="auto" w:fill="F1F1F1"/>
          </w:tcPr>
          <w:p>
            <w:pPr>
              <w:pStyle w:val="TableParagraph"/>
              <w:spacing w:before="3"/>
              <w:ind w:left="0"/>
              <w:rPr>
                <w:rFonts w:ascii="Trebuchet MS"/>
                <w:b/>
                <w:sz w:val="17"/>
              </w:rPr>
            </w:pPr>
          </w:p>
          <w:p>
            <w:pPr>
              <w:pStyle w:val="TableParagraph"/>
              <w:ind w:left="149" w:right="1007"/>
              <w:rPr>
                <w:sz w:val="18"/>
              </w:rPr>
            </w:pPr>
            <w:r>
              <w:rPr>
                <w:sz w:val="18"/>
              </w:rPr>
              <w:t>Webservers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Application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Servers</w:t>
            </w:r>
          </w:p>
        </w:tc>
        <w:tc>
          <w:tcPr>
            <w:tcW w:w="6007" w:type="dxa"/>
          </w:tcPr>
          <w:p>
            <w:pPr>
              <w:pStyle w:val="TableParagraph"/>
              <w:spacing w:before="4"/>
              <w:ind w:left="0"/>
              <w:rPr>
                <w:rFonts w:ascii="Trebuchet MS"/>
                <w:b/>
                <w:sz w:val="26"/>
              </w:rPr>
            </w:pPr>
          </w:p>
          <w:p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XAMPP,LAMP,WAMP,MAMP</w:t>
            </w:r>
          </w:p>
        </w:tc>
      </w:tr>
    </w:tbl>
    <w:p>
      <w:pPr>
        <w:spacing w:after="0"/>
        <w:rPr>
          <w:sz w:val="18"/>
        </w:rPr>
        <w:sectPr>
          <w:headerReference w:type="default" r:id="rId7"/>
          <w:footerReference w:type="default" r:id="rId8"/>
          <w:type w:val="continuous"/>
          <w:pgSz w:w="12240" w:h="15840"/>
          <w:pgMar w:top="1340" w:right="1380" w:bottom="440" w:left="1640" w:header="506" w:footer="242" w:gutter="0"/>
          <w:pgNumType w:start="1"/>
          <w:cols w:num="1" w:space="720"/>
        </w:sect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3"/>
        <w:gridCol w:w="6007"/>
      </w:tblGrid>
      <w:tr>
        <w:tblPrEx>
          <w:tblW w:w="0" w:type="auto"/>
          <w:tblInd w:w="17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2733" w:type="dxa"/>
            <w:shd w:val="clear" w:color="auto" w:fill="F1F1F1"/>
          </w:tcPr>
          <w:p>
            <w:pPr>
              <w:pStyle w:val="TableParagraph"/>
              <w:spacing w:before="104"/>
              <w:ind w:left="110"/>
              <w:rPr>
                <w:sz w:val="18"/>
              </w:rPr>
            </w:pPr>
            <w:r>
              <w:rPr>
                <w:sz w:val="18"/>
              </w:rPr>
              <w:t>Operating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Systems/Platforms</w:t>
            </w:r>
          </w:p>
        </w:tc>
        <w:tc>
          <w:tcPr>
            <w:tcW w:w="6007" w:type="dxa"/>
          </w:tcPr>
          <w:p>
            <w:pPr>
              <w:pStyle w:val="TableParagraph"/>
              <w:spacing w:before="104"/>
              <w:ind w:left="153"/>
              <w:rPr>
                <w:sz w:val="18"/>
              </w:rPr>
            </w:pPr>
            <w:r>
              <w:rPr>
                <w:sz w:val="18"/>
              </w:rPr>
              <w:t>Windows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7,8,10,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Ubuntu,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Linux,</w:t>
            </w:r>
          </w:p>
        </w:tc>
      </w:tr>
    </w:tbl>
    <w:p>
      <w:pPr>
        <w:pStyle w:val="BodyText"/>
        <w:spacing w:before="3"/>
        <w:rPr>
          <w:rFonts w:ascii="Trebuchet MS"/>
          <w:b/>
          <w:sz w:val="15"/>
        </w:rPr>
      </w:pPr>
    </w:p>
    <w:p>
      <w:pPr>
        <w:pStyle w:val="Heading1"/>
        <w:tabs>
          <w:tab w:val="left" w:pos="8832"/>
        </w:tabs>
      </w:pPr>
      <w:r>
        <w:rPr>
          <w:shd w:val="clear" w:color="auto" w:fill="C5D9F0"/>
        </w:rPr>
        <w:t>Certification</w:t>
      </w:r>
      <w:r>
        <w:rPr>
          <w:spacing w:val="131"/>
          <w:shd w:val="clear" w:color="auto" w:fill="C5D9F0"/>
        </w:rPr>
        <w:t xml:space="preserve"> </w:t>
      </w:r>
      <w:r>
        <w:rPr>
          <w:shd w:val="clear" w:color="auto" w:fill="C5D9F0"/>
        </w:rPr>
        <w:t>:</w:t>
      </w:r>
      <w:r>
        <w:rPr>
          <w:shd w:val="clear" w:color="auto" w:fill="C5D9F0"/>
        </w:rPr>
        <w:tab/>
      </w: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spacing w:before="4"/>
        <w:rPr>
          <w:rFonts w:ascii="Trebuchet MS"/>
          <w:b/>
          <w:sz w:val="16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3"/>
        <w:gridCol w:w="6007"/>
      </w:tblGrid>
      <w:tr>
        <w:tblPrEx>
          <w:tblW w:w="0" w:type="auto"/>
          <w:tblInd w:w="17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2733" w:type="dxa"/>
            <w:shd w:val="clear" w:color="auto" w:fill="F1F1F1"/>
          </w:tcPr>
          <w:p>
            <w:pPr>
              <w:pStyle w:val="TableParagraph"/>
              <w:spacing w:line="230" w:lineRule="exact"/>
              <w:ind w:left="110" w:right="236"/>
              <w:rPr>
                <w:sz w:val="20"/>
              </w:rPr>
            </w:pPr>
            <w:r>
              <w:rPr>
                <w:sz w:val="20"/>
              </w:rPr>
              <w:t>Scrum Master Certification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21/10/2022</w:t>
            </w:r>
          </w:p>
        </w:tc>
        <w:tc>
          <w:tcPr>
            <w:tcW w:w="6007" w:type="dxa"/>
          </w:tcPr>
          <w:p>
            <w:pPr>
              <w:pStyle w:val="TableParagraph"/>
              <w:tabs>
                <w:tab w:val="left" w:pos="3496"/>
              </w:tabs>
              <w:spacing w:before="114"/>
              <w:ind w:left="105"/>
              <w:rPr>
                <w:sz w:val="20"/>
              </w:rPr>
            </w:pPr>
            <w:r>
              <w:rPr>
                <w:sz w:val="20"/>
              </w:rPr>
              <w:t>The Knowledge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Academy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Certificate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17913</w:t>
            </w:r>
          </w:p>
        </w:tc>
      </w:tr>
    </w:tbl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spacing w:before="4"/>
        <w:rPr>
          <w:rFonts w:ascii="Trebuchet MS"/>
          <w:b/>
          <w:sz w:val="16"/>
        </w:rPr>
      </w:pPr>
    </w:p>
    <w:p>
      <w:pPr>
        <w:tabs>
          <w:tab w:val="left" w:pos="8832"/>
        </w:tabs>
        <w:spacing w:before="101"/>
        <w:ind w:left="160" w:right="0" w:firstLine="0"/>
        <w:jc w:val="left"/>
        <w:rPr>
          <w:rFonts w:ascii="Trebuchet MS"/>
          <w:b/>
          <w:sz w:val="22"/>
        </w:rPr>
      </w:pPr>
      <w:r>
        <w:rPr>
          <w:rFonts w:ascii="Trebuchet MS"/>
          <w:b/>
          <w:sz w:val="22"/>
          <w:shd w:val="clear" w:color="auto" w:fill="C5D9F0"/>
        </w:rPr>
        <w:t>Project</w:t>
      </w:r>
      <w:r>
        <w:rPr>
          <w:rFonts w:ascii="Trebuchet MS"/>
          <w:b/>
          <w:spacing w:val="-3"/>
          <w:sz w:val="22"/>
          <w:shd w:val="clear" w:color="auto" w:fill="C5D9F0"/>
        </w:rPr>
        <w:t xml:space="preserve"> </w:t>
      </w:r>
      <w:r>
        <w:rPr>
          <w:rFonts w:ascii="Trebuchet MS"/>
          <w:b/>
          <w:sz w:val="22"/>
          <w:shd w:val="clear" w:color="auto" w:fill="C5D9F0"/>
        </w:rPr>
        <w:t>Details</w:t>
      </w:r>
      <w:r>
        <w:rPr>
          <w:rFonts w:ascii="Trebuchet MS"/>
          <w:b/>
          <w:sz w:val="22"/>
          <w:shd w:val="clear" w:color="auto" w:fill="C5D9F0"/>
        </w:rPr>
        <w:tab/>
      </w:r>
    </w:p>
    <w:p>
      <w:pPr>
        <w:spacing w:before="162" w:after="6"/>
        <w:ind w:left="16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Project</w:t>
      </w:r>
      <w:r>
        <w:rPr>
          <w:rFonts w:ascii="Arial"/>
          <w:b/>
          <w:spacing w:val="3"/>
          <w:sz w:val="20"/>
        </w:rPr>
        <w:t xml:space="preserve"> </w:t>
      </w:r>
      <w:r>
        <w:rPr>
          <w:rFonts w:ascii="Arial"/>
          <w:b/>
          <w:sz w:val="20"/>
        </w:rPr>
        <w:t>1</w:t>
      </w: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4043"/>
        <w:gridCol w:w="1441"/>
        <w:gridCol w:w="1738"/>
      </w:tblGrid>
      <w:tr>
        <w:tblPrEx>
          <w:tblW w:w="0" w:type="auto"/>
          <w:tblInd w:w="189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/>
        </w:trPr>
        <w:tc>
          <w:tcPr>
            <w:tcW w:w="1503" w:type="dxa"/>
            <w:vMerge w:val="restart"/>
            <w:shd w:val="clear" w:color="auto" w:fill="F1F1F1"/>
          </w:tcPr>
          <w:p>
            <w:pPr>
              <w:pStyle w:val="TableParagraph"/>
              <w:spacing w:before="9"/>
              <w:ind w:left="0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4043" w:type="dxa"/>
            <w:vMerge w:val="restart"/>
          </w:tcPr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30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Exactech</w:t>
            </w:r>
          </w:p>
        </w:tc>
        <w:tc>
          <w:tcPr>
            <w:tcW w:w="1441" w:type="dxa"/>
            <w:shd w:val="clear" w:color="auto" w:fill="F1F1F1"/>
          </w:tcPr>
          <w:p>
            <w:pPr>
              <w:pStyle w:val="TableParagraph"/>
              <w:spacing w:before="177"/>
              <w:rPr>
                <w:sz w:val="20"/>
              </w:rPr>
            </w:pPr>
            <w:r>
              <w:rPr>
                <w:sz w:val="20"/>
              </w:rPr>
              <w:t>Duration</w:t>
            </w:r>
          </w:p>
        </w:tc>
        <w:tc>
          <w:tcPr>
            <w:tcW w:w="1738" w:type="dxa"/>
          </w:tcPr>
          <w:p>
            <w:pPr>
              <w:pStyle w:val="TableParagraph"/>
              <w:spacing w:before="167"/>
              <w:ind w:left="114"/>
              <w:rPr>
                <w:sz w:val="20"/>
              </w:rPr>
            </w:pPr>
            <w:r>
              <w:rPr>
                <w:sz w:val="20"/>
              </w:rPr>
              <w:t>1 Year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1503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shd w:val="clear" w:color="auto" w:fill="F1F1F1"/>
          </w:tcPr>
          <w:p>
            <w:pPr>
              <w:pStyle w:val="TableParagraph"/>
              <w:spacing w:before="57"/>
              <w:rPr>
                <w:sz w:val="20"/>
              </w:rPr>
            </w:pPr>
            <w:r>
              <w:rPr>
                <w:sz w:val="20"/>
              </w:rPr>
              <w:t>Team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</w:p>
        </w:tc>
        <w:tc>
          <w:tcPr>
            <w:tcW w:w="1738" w:type="dxa"/>
          </w:tcPr>
          <w:p>
            <w:pPr>
              <w:pStyle w:val="TableParagraph"/>
              <w:spacing w:before="57"/>
              <w:ind w:left="287"/>
              <w:rPr>
                <w:sz w:val="20"/>
              </w:rPr>
            </w:pPr>
            <w:r>
              <w:rPr>
                <w:w w:val="100"/>
                <w:sz w:val="20"/>
              </w:rPr>
              <w:t>8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/>
        </w:trPr>
        <w:tc>
          <w:tcPr>
            <w:tcW w:w="1503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7222" w:type="dxa"/>
            <w:gridSpan w:val="3"/>
          </w:tcPr>
          <w:p>
            <w:pPr>
              <w:pStyle w:val="TableParagraph"/>
              <w:spacing w:before="4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360" w:lineRule="auto"/>
              <w:ind w:right="103"/>
              <w:jc w:val="both"/>
              <w:rPr>
                <w:sz w:val="18"/>
              </w:rPr>
            </w:pPr>
            <w:r>
              <w:rPr>
                <w:color w:val="212121"/>
                <w:sz w:val="18"/>
              </w:rPr>
              <w:t>At</w:t>
            </w:r>
            <w:r>
              <w:rPr>
                <w:color w:val="212121"/>
                <w:spacing w:val="-3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Exactech,</w:t>
            </w:r>
            <w:r>
              <w:rPr>
                <w:color w:val="212121"/>
                <w:spacing w:val="-3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About</w:t>
            </w:r>
            <w:r>
              <w:rPr>
                <w:color w:val="212121"/>
                <w:spacing w:val="-6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Joint</w:t>
            </w:r>
            <w:r>
              <w:rPr>
                <w:color w:val="212121"/>
                <w:spacing w:val="-7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Replacement</w:t>
            </w:r>
            <w:r>
              <w:rPr>
                <w:color w:val="212121"/>
                <w:spacing w:val="-2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Surgery</w:t>
            </w:r>
            <w:r>
              <w:rPr>
                <w:color w:val="212121"/>
                <w:spacing w:val="-5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&amp;</w:t>
            </w:r>
            <w:r>
              <w:rPr>
                <w:color w:val="212121"/>
                <w:spacing w:val="-10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joint</w:t>
            </w:r>
            <w:r>
              <w:rPr>
                <w:color w:val="212121"/>
                <w:spacing w:val="-7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reconstruction</w:t>
            </w:r>
            <w:r>
              <w:rPr>
                <w:color w:val="212121"/>
                <w:spacing w:val="-9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to</w:t>
            </w:r>
            <w:r>
              <w:rPr>
                <w:color w:val="212121"/>
                <w:spacing w:val="-4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help</w:t>
            </w:r>
            <w:r>
              <w:rPr>
                <w:color w:val="212121"/>
                <w:spacing w:val="-10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understand</w:t>
            </w:r>
            <w:r>
              <w:rPr>
                <w:color w:val="212121"/>
                <w:spacing w:val="-47"/>
                <w:sz w:val="18"/>
              </w:rPr>
              <w:t xml:space="preserve"> </w:t>
            </w:r>
            <w:r>
              <w:rPr>
                <w:color w:val="212121"/>
                <w:spacing w:val="-1"/>
                <w:sz w:val="18"/>
              </w:rPr>
              <w:t>treatment</w:t>
            </w:r>
            <w:r>
              <w:rPr>
                <w:color w:val="212121"/>
                <w:spacing w:val="-10"/>
                <w:sz w:val="18"/>
              </w:rPr>
              <w:t xml:space="preserve"> </w:t>
            </w:r>
            <w:r>
              <w:rPr>
                <w:color w:val="212121"/>
                <w:spacing w:val="-1"/>
                <w:sz w:val="18"/>
              </w:rPr>
              <w:t>options</w:t>
            </w:r>
            <w:r>
              <w:rPr>
                <w:color w:val="212121"/>
                <w:spacing w:val="-12"/>
                <w:sz w:val="18"/>
              </w:rPr>
              <w:t xml:space="preserve"> </w:t>
            </w:r>
            <w:r>
              <w:rPr>
                <w:color w:val="212121"/>
                <w:spacing w:val="-1"/>
                <w:sz w:val="18"/>
              </w:rPr>
              <w:t>for</w:t>
            </w:r>
            <w:r>
              <w:rPr>
                <w:color w:val="212121"/>
                <w:spacing w:val="-10"/>
                <w:sz w:val="18"/>
              </w:rPr>
              <w:t xml:space="preserve"> </w:t>
            </w:r>
            <w:r>
              <w:rPr>
                <w:color w:val="212121"/>
                <w:spacing w:val="-1"/>
                <w:sz w:val="18"/>
              </w:rPr>
              <w:t>your</w:t>
            </w:r>
            <w:r>
              <w:rPr>
                <w:color w:val="212121"/>
                <w:spacing w:val="-10"/>
                <w:sz w:val="18"/>
              </w:rPr>
              <w:t xml:space="preserve"> </w:t>
            </w:r>
            <w:r>
              <w:rPr>
                <w:color w:val="212121"/>
                <w:spacing w:val="-1"/>
                <w:sz w:val="18"/>
              </w:rPr>
              <w:t>unique</w:t>
            </w:r>
            <w:r>
              <w:rPr>
                <w:color w:val="212121"/>
                <w:spacing w:val="-13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anatomy.</w:t>
            </w:r>
            <w:r>
              <w:rPr>
                <w:color w:val="212121"/>
                <w:spacing w:val="-9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Find</w:t>
            </w:r>
            <w:r>
              <w:rPr>
                <w:color w:val="212121"/>
                <w:spacing w:val="-13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out</w:t>
            </w:r>
            <w:r>
              <w:rPr>
                <w:color w:val="212121"/>
                <w:spacing w:val="-10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what</w:t>
            </w:r>
            <w:r>
              <w:rPr>
                <w:color w:val="212121"/>
                <w:spacing w:val="-15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to</w:t>
            </w:r>
            <w:r>
              <w:rPr>
                <w:color w:val="212121"/>
                <w:spacing w:val="-13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expect</w:t>
            </w:r>
            <w:r>
              <w:rPr>
                <w:color w:val="212121"/>
                <w:spacing w:val="-4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with</w:t>
            </w:r>
            <w:r>
              <w:rPr>
                <w:color w:val="212121"/>
                <w:spacing w:val="-17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joint</w:t>
            </w:r>
            <w:r>
              <w:rPr>
                <w:color w:val="212121"/>
                <w:spacing w:val="-15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replacement</w:t>
            </w:r>
            <w:r>
              <w:rPr>
                <w:color w:val="212121"/>
                <w:spacing w:val="-48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surgery, and learn about joint replacement technologies personalized understanding</w:t>
            </w:r>
            <w:r>
              <w:rPr>
                <w:color w:val="212121"/>
                <w:spacing w:val="1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clinical challenges, then engineering innovative solutions for extremities, hip and knee</w:t>
            </w:r>
            <w:r>
              <w:rPr>
                <w:color w:val="212121"/>
                <w:spacing w:val="1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replacement</w:t>
            </w:r>
            <w:r>
              <w:rPr>
                <w:color w:val="212121"/>
                <w:spacing w:val="-2"/>
                <w:sz w:val="18"/>
              </w:rPr>
              <w:t xml:space="preserve"> </w:t>
            </w:r>
            <w:r>
              <w:rPr>
                <w:color w:val="212121"/>
                <w:sz w:val="18"/>
              </w:rPr>
              <w:t>surgery.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9"/>
        </w:trPr>
        <w:tc>
          <w:tcPr>
            <w:tcW w:w="1503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ind w:right="193"/>
              <w:rPr>
                <w:sz w:val="20"/>
              </w:rPr>
            </w:pPr>
            <w:r>
              <w:rPr>
                <w:sz w:val="20"/>
              </w:rPr>
              <w:t>Role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Responsibiliti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</w:p>
        </w:tc>
        <w:tc>
          <w:tcPr>
            <w:tcW w:w="7222" w:type="dxa"/>
            <w:gridSpan w:val="3"/>
          </w:tcPr>
          <w:p>
            <w:pPr>
              <w:pStyle w:val="TableParagraph"/>
              <w:spacing w:before="6"/>
              <w:ind w:left="0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spacing w:before="1"/>
              <w:rPr>
                <w:sz w:val="18"/>
              </w:rPr>
            </w:pPr>
            <w:r>
              <w:rPr>
                <w:rFonts w:ascii="Arial"/>
                <w:b/>
                <w:sz w:val="20"/>
              </w:rPr>
              <w:t>Role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18"/>
              </w:rPr>
              <w:t>Senior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Software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Engineer</w:t>
            </w:r>
          </w:p>
          <w:p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Contribution</w:t>
            </w:r>
            <w:r>
              <w:rPr>
                <w:sz w:val="20"/>
              </w:rPr>
              <w:t>:</w:t>
            </w:r>
          </w:p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left" w:pos="1546"/>
                <w:tab w:val="left" w:pos="1547"/>
              </w:tabs>
              <w:spacing w:before="0" w:after="0" w:line="240" w:lineRule="auto"/>
              <w:ind w:left="1546" w:right="0" w:hanging="36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Development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functionality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left" w:pos="1546"/>
                <w:tab w:val="left" w:pos="1547"/>
              </w:tabs>
              <w:spacing w:before="73" w:after="0" w:line="240" w:lineRule="auto"/>
              <w:ind w:left="1546" w:right="0" w:hanging="36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Testing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left" w:pos="1546"/>
                <w:tab w:val="left" w:pos="1547"/>
              </w:tabs>
              <w:spacing w:before="73" w:after="0" w:line="240" w:lineRule="auto"/>
              <w:ind w:left="1546" w:right="0" w:hanging="36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bug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existing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System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left" w:pos="1546"/>
                <w:tab w:val="left" w:pos="1547"/>
              </w:tabs>
              <w:spacing w:before="77" w:after="0" w:line="240" w:lineRule="auto"/>
              <w:ind w:left="1546" w:right="0" w:hanging="36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Dealing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client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delivery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/>
        </w:trPr>
        <w:tc>
          <w:tcPr>
            <w:tcW w:w="1503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35"/>
              <w:ind w:right="96"/>
              <w:rPr>
                <w:sz w:val="20"/>
              </w:rPr>
            </w:pPr>
            <w:r>
              <w:rPr>
                <w:sz w:val="20"/>
              </w:rPr>
              <w:t>Technology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tools</w:t>
            </w:r>
          </w:p>
        </w:tc>
        <w:tc>
          <w:tcPr>
            <w:tcW w:w="7222" w:type="dxa"/>
            <w:gridSpan w:val="3"/>
          </w:tcPr>
          <w:p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Programming: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PHP,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HTML,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CSS,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BOOTSTRAP,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JQUERY,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Vue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JS,WordPress,AJAX</w:t>
            </w:r>
          </w:p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Database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used</w:t>
            </w:r>
            <w:r>
              <w:rPr>
                <w:sz w:val="18"/>
              </w:rPr>
              <w:t>: MySQL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Server: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Vagrant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Tool: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WPengine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Database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Server: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XAMPP</w:t>
            </w:r>
          </w:p>
          <w:p>
            <w:pPr>
              <w:pStyle w:val="TableParagraph"/>
              <w:spacing w:before="4" w:line="192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Version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tool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GitLab, KANBAN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BOARD</w:t>
            </w:r>
          </w:p>
        </w:tc>
      </w:tr>
    </w:tbl>
    <w:p>
      <w:pPr>
        <w:pStyle w:val="BodyText"/>
        <w:spacing w:before="6"/>
        <w:rPr>
          <w:rFonts w:ascii="Arial"/>
          <w:b/>
          <w:sz w:val="19"/>
        </w:rPr>
      </w:pPr>
    </w:p>
    <w:p>
      <w:pPr>
        <w:spacing w:before="0" w:after="6"/>
        <w:ind w:left="16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Project</w:t>
      </w:r>
      <w:r>
        <w:rPr>
          <w:rFonts w:ascii="Arial"/>
          <w:b/>
          <w:spacing w:val="3"/>
          <w:sz w:val="20"/>
        </w:rPr>
        <w:t xml:space="preserve"> </w:t>
      </w:r>
      <w:r>
        <w:rPr>
          <w:rFonts w:ascii="Arial"/>
          <w:b/>
          <w:sz w:val="20"/>
        </w:rPr>
        <w:t>2</w:t>
      </w: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4052"/>
        <w:gridCol w:w="1440"/>
        <w:gridCol w:w="1737"/>
      </w:tblGrid>
      <w:tr>
        <w:tblPrEx>
          <w:tblW w:w="0" w:type="auto"/>
          <w:tblInd w:w="189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/>
        </w:trPr>
        <w:tc>
          <w:tcPr>
            <w:tcW w:w="1508" w:type="dxa"/>
            <w:vMerge w:val="restart"/>
            <w:shd w:val="clear" w:color="auto" w:fill="F1F1F1"/>
          </w:tcPr>
          <w:p>
            <w:pPr>
              <w:pStyle w:val="TableParagraph"/>
              <w:spacing w:before="3"/>
              <w:ind w:left="0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4052" w:type="dxa"/>
            <w:vMerge w:val="restart"/>
          </w:tcPr>
          <w:p>
            <w:pPr>
              <w:pStyle w:val="TableParagraph"/>
              <w:spacing w:before="4"/>
              <w:ind w:left="0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Worldstrides</w:t>
            </w: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Duration</w:t>
            </w:r>
          </w:p>
        </w:tc>
        <w:tc>
          <w:tcPr>
            <w:tcW w:w="1737" w:type="dxa"/>
          </w:tcPr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5 Months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50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Team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</w:p>
        </w:tc>
        <w:tc>
          <w:tcPr>
            <w:tcW w:w="1737" w:type="dxa"/>
          </w:tcPr>
          <w:p>
            <w:pPr>
              <w:pStyle w:val="TableParagraph"/>
              <w:spacing w:line="210" w:lineRule="exact"/>
              <w:ind w:left="28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8"/>
              <w:ind w:left="0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7229" w:type="dxa"/>
            <w:gridSpan w:val="3"/>
          </w:tcPr>
          <w:p>
            <w:pPr>
              <w:pStyle w:val="TableParagraph"/>
              <w:ind w:right="60"/>
              <w:rPr>
                <w:sz w:val="18"/>
              </w:rPr>
            </w:pPr>
            <w:r>
              <w:rPr>
                <w:sz w:val="18"/>
              </w:rPr>
              <w:t>WorldStrides Education and personal growth are the heart of WorldStrides’ mission 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 they have been since the beginning. Founded in 1967 by a middle school social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studies teacher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Chicago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discovered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incredible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power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education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outside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the classroom while traveling to Washington, D.C. with his students, the company has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since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grown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become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leader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experiential 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all ages</w:t>
            </w:r>
          </w:p>
          <w:p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z w:val="18"/>
              </w:rPr>
              <w:t>throughout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lifetime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journey.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</w:p>
          <w:p>
            <w:pPr>
              <w:pStyle w:val="TableParagraph"/>
              <w:spacing w:line="230" w:lineRule="atLeast"/>
              <w:ind w:right="198"/>
              <w:rPr>
                <w:sz w:val="20"/>
              </w:rPr>
            </w:pPr>
            <w:r>
              <w:rPr>
                <w:spacing w:val="-1"/>
                <w:sz w:val="20"/>
              </w:rPr>
              <w:t>Responsibiliti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</w:p>
        </w:tc>
        <w:tc>
          <w:tcPr>
            <w:tcW w:w="7229" w:type="dxa"/>
            <w:gridSpan w:val="3"/>
          </w:tcPr>
          <w:p>
            <w:pPr>
              <w:pStyle w:val="TableParagraph"/>
              <w:spacing w:before="9"/>
              <w:rPr>
                <w:sz w:val="18"/>
              </w:rPr>
            </w:pPr>
            <w:r>
              <w:rPr>
                <w:rFonts w:ascii="Arial"/>
                <w:b/>
                <w:sz w:val="20"/>
              </w:rPr>
              <w:t>Role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18"/>
              </w:rPr>
              <w:t>Senior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Software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Developer</w:t>
            </w: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Contribution</w:t>
            </w:r>
            <w:r>
              <w:rPr>
                <w:sz w:val="20"/>
              </w:rPr>
              <w:t>:</w:t>
            </w:r>
          </w:p>
        </w:tc>
      </w:tr>
    </w:tbl>
    <w:p>
      <w:pPr>
        <w:spacing w:after="0"/>
        <w:rPr>
          <w:sz w:val="20"/>
        </w:rPr>
        <w:sectPr>
          <w:pgSz w:w="12240" w:h="15840"/>
          <w:pgMar w:top="1340" w:right="1380" w:bottom="440" w:left="1640" w:header="506" w:footer="242" w:gutter="0"/>
          <w:cols w:num="1"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7231"/>
      </w:tblGrid>
      <w:tr>
        <w:tblPrEx>
          <w:tblW w:w="0" w:type="auto"/>
          <w:tblInd w:w="189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6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31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val="left" w:pos="1546"/>
                <w:tab w:val="left" w:pos="1547"/>
              </w:tabs>
              <w:spacing w:before="0" w:after="0" w:line="208" w:lineRule="exact"/>
              <w:ind w:left="1546" w:right="0" w:hanging="361"/>
              <w:jc w:val="left"/>
              <w:rPr>
                <w:rFonts w:ascii="Segoe UI Symbol" w:eastAsia="Segoe UI Symbol" w:hAnsi="Segoe UI Symbol" w:cs="Segoe UI Symbol"/>
                <w:sz w:val="18"/>
                <w:szCs w:val="18"/>
              </w:rPr>
            </w:pPr>
            <w:r>
              <w:rPr>
                <w:sz w:val="18"/>
                <w:szCs w:val="18"/>
              </w:rPr>
              <w:t>Development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of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functionality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left" w:pos="1546"/>
                <w:tab w:val="left" w:pos="1547"/>
              </w:tabs>
              <w:spacing w:before="77" w:after="0" w:line="240" w:lineRule="auto"/>
              <w:ind w:left="1546" w:right="0" w:hanging="361"/>
              <w:jc w:val="left"/>
              <w:rPr>
                <w:rFonts w:ascii="Segoe UI Symbol" w:eastAsia="Segoe UI Symbol" w:hAnsi="Segoe UI Symbol" w:cs="Segoe UI Symbol"/>
                <w:sz w:val="18"/>
                <w:szCs w:val="18"/>
              </w:rPr>
            </w:pPr>
            <w:r>
              <w:rPr>
                <w:sz w:val="18"/>
                <w:szCs w:val="18"/>
              </w:rPr>
              <w:t>Unit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Testing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left" w:pos="1546"/>
                <w:tab w:val="left" w:pos="1547"/>
              </w:tabs>
              <w:spacing w:before="73" w:after="0" w:line="240" w:lineRule="auto"/>
              <w:ind w:left="1546" w:right="0" w:hanging="361"/>
              <w:jc w:val="left"/>
              <w:rPr>
                <w:rFonts w:ascii="Segoe UI Symbol" w:eastAsia="Segoe UI Symbol" w:hAnsi="Segoe UI Symbol" w:cs="Segoe UI Symbol"/>
                <w:sz w:val="18"/>
                <w:szCs w:val="18"/>
              </w:rPr>
            </w:pPr>
            <w:r>
              <w:rPr>
                <w:sz w:val="18"/>
                <w:szCs w:val="18"/>
              </w:rPr>
              <w:t>Fixing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bug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existing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System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left" w:pos="1546"/>
                <w:tab w:val="left" w:pos="1547"/>
              </w:tabs>
              <w:spacing w:before="73" w:after="0" w:line="240" w:lineRule="auto"/>
              <w:ind w:left="1546" w:right="0" w:hanging="361"/>
              <w:jc w:val="left"/>
              <w:rPr>
                <w:rFonts w:ascii="Segoe UI Symbol" w:eastAsia="Segoe UI Symbol" w:hAnsi="Segoe UI Symbol" w:cs="Segoe UI Symbol"/>
                <w:sz w:val="18"/>
                <w:szCs w:val="18"/>
              </w:rPr>
            </w:pPr>
            <w:r>
              <w:rPr>
                <w:sz w:val="18"/>
                <w:szCs w:val="18"/>
              </w:rPr>
              <w:t>Dealing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with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client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delivery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left" w:pos="1547"/>
              </w:tabs>
              <w:spacing w:before="70" w:after="0" w:line="324" w:lineRule="auto"/>
              <w:ind w:left="1546" w:right="602" w:hanging="360"/>
              <w:jc w:val="left"/>
              <w:rPr>
                <w:rFonts w:ascii="Segoe UI Symbol" w:eastAsia="Segoe UI Symbol" w:hAnsi="Segoe UI Symbol" w:cs="Segoe UI Symbol"/>
                <w:sz w:val="20"/>
                <w:szCs w:val="20"/>
              </w:rPr>
            </w:pPr>
            <w:r>
              <w:rPr>
                <w:sz w:val="18"/>
                <w:szCs w:val="18"/>
              </w:rPr>
              <w:t>Designing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developing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projects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according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their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needs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4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deploying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code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client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server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side.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spacing w:before="182"/>
              <w:rPr>
                <w:sz w:val="20"/>
              </w:rPr>
            </w:pPr>
            <w:r>
              <w:rPr>
                <w:sz w:val="20"/>
              </w:rPr>
              <w:t>Technology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tools</w:t>
            </w:r>
          </w:p>
        </w:tc>
        <w:tc>
          <w:tcPr>
            <w:tcW w:w="7231" w:type="dxa"/>
          </w:tcPr>
          <w:p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Programming: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PHP,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HTML,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CSS,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BOOTSTRAP,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JQUERY,AJAX</w:t>
            </w:r>
          </w:p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Database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used</w:t>
            </w:r>
            <w:r>
              <w:rPr>
                <w:sz w:val="18"/>
              </w:rPr>
              <w:t>: MySQL</w:t>
            </w:r>
          </w:p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Database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Server: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XAMPP</w:t>
            </w:r>
          </w:p>
          <w:p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Version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tool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GitLab, KANBAN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BOARD</w:t>
            </w:r>
          </w:p>
        </w:tc>
      </w:tr>
    </w:tbl>
    <w:p>
      <w:pPr>
        <w:pStyle w:val="BodyText"/>
        <w:spacing w:before="9"/>
        <w:rPr>
          <w:rFonts w:ascii="Arial"/>
          <w:b/>
          <w:sz w:val="11"/>
        </w:rPr>
      </w:pPr>
    </w:p>
    <w:p>
      <w:pPr>
        <w:spacing w:before="95" w:after="6"/>
        <w:ind w:left="16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Project</w:t>
      </w:r>
      <w:r>
        <w:rPr>
          <w:rFonts w:ascii="Arial"/>
          <w:b/>
          <w:spacing w:val="3"/>
          <w:sz w:val="20"/>
        </w:rPr>
        <w:t xml:space="preserve"> </w:t>
      </w:r>
      <w:r>
        <w:rPr>
          <w:rFonts w:ascii="Arial"/>
          <w:b/>
          <w:sz w:val="20"/>
        </w:rPr>
        <w:t>3</w:t>
      </w: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4052"/>
        <w:gridCol w:w="1440"/>
        <w:gridCol w:w="1737"/>
      </w:tblGrid>
      <w:tr>
        <w:tblPrEx>
          <w:tblW w:w="0" w:type="auto"/>
          <w:tblInd w:w="189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/>
        </w:trPr>
        <w:tc>
          <w:tcPr>
            <w:tcW w:w="1508" w:type="dxa"/>
            <w:vMerge w:val="restart"/>
            <w:shd w:val="clear" w:color="auto" w:fill="F1F1F1"/>
          </w:tcPr>
          <w:p>
            <w:pPr>
              <w:pStyle w:val="TableParagraph"/>
              <w:spacing w:before="3"/>
              <w:ind w:left="0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4052" w:type="dxa"/>
            <w:vMerge w:val="restart"/>
          </w:tcPr>
          <w:p>
            <w:pPr>
              <w:pStyle w:val="TableParagraph"/>
              <w:spacing w:before="4"/>
              <w:ind w:left="0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Nalgonda,Inorganic Ventures</w:t>
            </w: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Duration</w:t>
            </w:r>
          </w:p>
        </w:tc>
        <w:tc>
          <w:tcPr>
            <w:tcW w:w="1737" w:type="dxa"/>
          </w:tcPr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months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50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Team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</w:p>
        </w:tc>
        <w:tc>
          <w:tcPr>
            <w:tcW w:w="1737" w:type="dxa"/>
          </w:tcPr>
          <w:p>
            <w:pPr>
              <w:pStyle w:val="TableParagraph"/>
              <w:spacing w:line="210" w:lineRule="exact"/>
              <w:ind w:left="284"/>
              <w:rPr>
                <w:sz w:val="20"/>
              </w:rPr>
            </w:pPr>
            <w:r>
              <w:rPr>
                <w:w w:val="100"/>
                <w:sz w:val="20"/>
              </w:rPr>
              <w:t>7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71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7229" w:type="dxa"/>
            <w:gridSpan w:val="3"/>
          </w:tcPr>
          <w:p>
            <w:pPr>
              <w:pStyle w:val="TableParagraph"/>
              <w:spacing w:line="225" w:lineRule="exact"/>
              <w:jc w:val="both"/>
              <w:rPr>
                <w:sz w:val="18"/>
              </w:rPr>
            </w:pPr>
            <w:r>
              <w:rPr>
                <w:rFonts w:ascii="Times New Roman"/>
                <w:b/>
                <w:sz w:val="20"/>
              </w:rPr>
              <w:t>Nalgonda</w:t>
            </w:r>
            <w:r>
              <w:rPr>
                <w:rFonts w:ascii="Times New Roman"/>
                <w:b/>
                <w:spacing w:val="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: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Existing</w:t>
            </w:r>
            <w:r>
              <w:rPr>
                <w:rFonts w:ascii="Times New Roman"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website</w:t>
            </w:r>
            <w:r>
              <w:rPr>
                <w:rFonts w:ascii="Times New Roman"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c</w:t>
            </w:r>
            <w:r>
              <w:rPr>
                <w:sz w:val="18"/>
              </w:rPr>
              <w:t>onverting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website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WordPress.</w:t>
            </w:r>
          </w:p>
          <w:p>
            <w:pPr>
              <w:pStyle w:val="TableParagraph"/>
              <w:spacing w:before="4" w:line="260" w:lineRule="atLeast"/>
              <w:ind w:right="10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Inorganic Ventures : </w:t>
            </w:r>
            <w:r>
              <w:rPr>
                <w:rFonts w:ascii="Times New Roman" w:hAnsi="Times New Roman"/>
                <w:sz w:val="20"/>
              </w:rPr>
              <w:t>We’ve refined our processes, leveraging elite manufacturing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capabilities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to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push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you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farther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ahead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in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your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industry.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Whether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you’re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dealing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with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bulk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manufacturing specifications, stringent high-purity requirements, in need of specialized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packaging and containers or looking to outsource custom chemical mixtures, we can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help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6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ind w:right="198"/>
              <w:rPr>
                <w:sz w:val="20"/>
              </w:rPr>
            </w:pPr>
            <w:r>
              <w:rPr>
                <w:sz w:val="20"/>
              </w:rPr>
              <w:t>Role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Responsibiliti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</w:p>
        </w:tc>
        <w:tc>
          <w:tcPr>
            <w:tcW w:w="7229" w:type="dxa"/>
            <w:gridSpan w:val="3"/>
          </w:tcPr>
          <w:p>
            <w:pPr>
              <w:pStyle w:val="TableParagraph"/>
              <w:spacing w:line="225" w:lineRule="exact"/>
              <w:rPr>
                <w:sz w:val="18"/>
              </w:rPr>
            </w:pPr>
            <w:r>
              <w:rPr>
                <w:rFonts w:ascii="Arial"/>
                <w:b/>
                <w:sz w:val="20"/>
              </w:rPr>
              <w:t>Role</w:t>
            </w:r>
            <w:r>
              <w:rPr>
                <w:sz w:val="18"/>
              </w:rPr>
              <w:t>:Senior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PHP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Developer</w:t>
            </w:r>
          </w:p>
          <w:p>
            <w:pPr>
              <w:pStyle w:val="TableParagraph"/>
              <w:spacing w:before="116" w:line="217" w:lineRule="exact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Contribution</w:t>
            </w:r>
            <w:r>
              <w:rPr>
                <w:sz w:val="20"/>
              </w:rPr>
              <w:t>: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left" w:pos="835"/>
                <w:tab w:val="left" w:pos="836"/>
              </w:tabs>
              <w:spacing w:before="0" w:after="0" w:line="227" w:lineRule="exact"/>
              <w:ind w:left="835" w:right="0" w:hanging="36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Understanding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analyzing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customer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requirements.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left" w:pos="835"/>
                <w:tab w:val="left" w:pos="836"/>
              </w:tabs>
              <w:spacing w:before="72" w:after="0" w:line="338" w:lineRule="auto"/>
              <w:ind w:left="835" w:right="182" w:hanging="3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Designing and developing projects according to their needs and deploying the</w:t>
            </w:r>
            <w:r>
              <w:rPr>
                <w:spacing w:val="-4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code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client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server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side.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left" w:pos="835"/>
                <w:tab w:val="left" w:pos="836"/>
              </w:tabs>
              <w:spacing w:before="0" w:after="0" w:line="338" w:lineRule="auto"/>
              <w:ind w:left="835" w:right="110" w:hanging="3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complete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test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coverage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new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feature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development,</w:t>
            </w:r>
            <w:r>
              <w:rPr>
                <w:spacing w:val="-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well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as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post</w:t>
            </w:r>
            <w:r>
              <w:rPr>
                <w:spacing w:val="-4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live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activity.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Technology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tools</w:t>
            </w:r>
          </w:p>
        </w:tc>
        <w:tc>
          <w:tcPr>
            <w:tcW w:w="7229" w:type="dxa"/>
            <w:gridSpan w:val="3"/>
          </w:tcPr>
          <w:p>
            <w:pPr>
              <w:pStyle w:val="TableParagraph"/>
              <w:ind w:left="1378" w:right="603" w:hanging="1263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Programming: </w:t>
            </w:r>
            <w:r>
              <w:rPr>
                <w:sz w:val="18"/>
              </w:rPr>
              <w:t>PHP,HTML, CSS, BOOTSTRAP, JQUERY,AJAX,WORDPRESS,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PYTHON</w:t>
            </w:r>
          </w:p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Database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used</w:t>
            </w:r>
            <w:r>
              <w:rPr>
                <w:sz w:val="18"/>
              </w:rPr>
              <w:t>: MySQL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Database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Server: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XAMPP</w:t>
            </w:r>
          </w:p>
          <w:p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Version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tool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FileZilla</w:t>
            </w:r>
          </w:p>
        </w:tc>
      </w:tr>
    </w:tbl>
    <w:p>
      <w:pPr>
        <w:pStyle w:val="BodyText"/>
        <w:spacing w:before="6"/>
        <w:rPr>
          <w:rFonts w:ascii="Arial"/>
          <w:b/>
          <w:sz w:val="19"/>
        </w:rPr>
      </w:pPr>
    </w:p>
    <w:p>
      <w:pPr>
        <w:spacing w:before="0" w:after="6"/>
        <w:ind w:left="16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Project</w:t>
      </w:r>
      <w:r>
        <w:rPr>
          <w:rFonts w:ascii="Arial"/>
          <w:b/>
          <w:spacing w:val="4"/>
          <w:sz w:val="20"/>
        </w:rPr>
        <w:t xml:space="preserve"> </w:t>
      </w:r>
      <w:r>
        <w:rPr>
          <w:rFonts w:ascii="Arial"/>
          <w:b/>
          <w:sz w:val="20"/>
        </w:rPr>
        <w:t>4</w:t>
      </w: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4052"/>
        <w:gridCol w:w="1440"/>
        <w:gridCol w:w="1737"/>
      </w:tblGrid>
      <w:tr>
        <w:tblPrEx>
          <w:tblW w:w="0" w:type="auto"/>
          <w:tblInd w:w="189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/>
        </w:trPr>
        <w:tc>
          <w:tcPr>
            <w:tcW w:w="1508" w:type="dxa"/>
            <w:vMerge w:val="restart"/>
            <w:shd w:val="clear" w:color="auto" w:fill="F1F1F1"/>
          </w:tcPr>
          <w:p>
            <w:pPr>
              <w:pStyle w:val="TableParagraph"/>
              <w:spacing w:before="4"/>
              <w:ind w:left="0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4052" w:type="dxa"/>
            <w:vMerge w:val="restart"/>
          </w:tcPr>
          <w:p>
            <w:pPr>
              <w:pStyle w:val="TableParagraph"/>
              <w:spacing w:before="5"/>
              <w:ind w:left="0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eCommerce</w:t>
            </w: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Duration</w:t>
            </w:r>
          </w:p>
        </w:tc>
        <w:tc>
          <w:tcPr>
            <w:tcW w:w="1737" w:type="dxa"/>
          </w:tcPr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months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50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Team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</w:p>
        </w:tc>
        <w:tc>
          <w:tcPr>
            <w:tcW w:w="1737" w:type="dxa"/>
          </w:tcPr>
          <w:p>
            <w:pPr>
              <w:pStyle w:val="TableParagraph"/>
              <w:spacing w:line="210" w:lineRule="exact"/>
              <w:ind w:left="284"/>
              <w:rPr>
                <w:sz w:val="20"/>
              </w:rPr>
            </w:pPr>
            <w:r>
              <w:rPr>
                <w:w w:val="100"/>
                <w:sz w:val="20"/>
              </w:rPr>
              <w:t>7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7"/>
              <w:ind w:left="0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7229" w:type="dxa"/>
            <w:gridSpan w:val="3"/>
          </w:tcPr>
          <w:p>
            <w:pPr>
              <w:pStyle w:val="TableParagraph"/>
              <w:spacing w:line="276" w:lineRule="auto"/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Versatile Commerce is one of the very few product-centric eCommerce companies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operating in India. We have grown from a Java-focused product company into a multi-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disciplinary, full-service digital consulting company offering services in the realms of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Cloud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Implementation,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ERP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Implementation,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Ecommerce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Web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development,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Mobile</w:t>
            </w:r>
          </w:p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Apps.</w:t>
            </w:r>
          </w:p>
        </w:tc>
      </w:tr>
    </w:tbl>
    <w:p>
      <w:pPr>
        <w:spacing w:after="0" w:line="206" w:lineRule="exact"/>
        <w:rPr>
          <w:sz w:val="18"/>
        </w:rPr>
        <w:sectPr>
          <w:pgSz w:w="12240" w:h="15840"/>
          <w:pgMar w:top="1340" w:right="1380" w:bottom="440" w:left="1640" w:header="506" w:footer="242" w:gutter="0"/>
          <w:cols w:num="1"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7231"/>
      </w:tblGrid>
      <w:tr>
        <w:tblPrEx>
          <w:tblW w:w="0" w:type="auto"/>
          <w:tblInd w:w="189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6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ind w:right="198"/>
              <w:rPr>
                <w:sz w:val="20"/>
              </w:rPr>
            </w:pPr>
            <w:r>
              <w:rPr>
                <w:sz w:val="20"/>
              </w:rPr>
              <w:t>Role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Responsibiliti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</w:p>
        </w:tc>
        <w:tc>
          <w:tcPr>
            <w:tcW w:w="7231" w:type="dxa"/>
          </w:tcPr>
          <w:p>
            <w:pPr>
              <w:pStyle w:val="TableParagraph"/>
              <w:spacing w:line="225" w:lineRule="exact"/>
              <w:rPr>
                <w:sz w:val="18"/>
              </w:rPr>
            </w:pPr>
            <w:r>
              <w:rPr>
                <w:rFonts w:ascii="Arial"/>
                <w:b/>
                <w:sz w:val="20"/>
              </w:rPr>
              <w:t>Role</w:t>
            </w:r>
            <w:r>
              <w:rPr>
                <w:sz w:val="18"/>
              </w:rPr>
              <w:t>:Angular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Developer</w:t>
            </w:r>
          </w:p>
          <w:p>
            <w:pPr>
              <w:pStyle w:val="TableParagraph"/>
              <w:spacing w:before="115" w:line="217" w:lineRule="exact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Contribution</w:t>
            </w:r>
            <w:r>
              <w:rPr>
                <w:sz w:val="20"/>
              </w:rPr>
              <w:t>: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before="0" w:after="0" w:line="227" w:lineRule="exact"/>
              <w:ind w:left="835" w:right="0" w:hanging="36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Understanding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analyzing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customer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requirements.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before="73" w:after="0" w:line="338" w:lineRule="auto"/>
              <w:ind w:left="835" w:right="190" w:hanging="3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Designing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developing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projects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according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to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their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needs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and deploying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4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code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the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client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server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side.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before="0" w:after="0" w:line="338" w:lineRule="auto"/>
              <w:ind w:left="835" w:right="107" w:hanging="3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Providing complete test coverage for new feature development, as well as post</w:t>
            </w:r>
            <w:r>
              <w:rPr>
                <w:spacing w:val="-4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live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support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activity.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spacing w:before="167"/>
              <w:rPr>
                <w:sz w:val="20"/>
              </w:rPr>
            </w:pPr>
            <w:r>
              <w:rPr>
                <w:sz w:val="20"/>
              </w:rPr>
              <w:t>Technology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tools</w:t>
            </w:r>
          </w:p>
        </w:tc>
        <w:tc>
          <w:tcPr>
            <w:tcW w:w="7231" w:type="dxa"/>
          </w:tcPr>
          <w:p>
            <w:pPr>
              <w:pStyle w:val="TableParagraph"/>
              <w:spacing w:before="2"/>
              <w:ind w:left="0"/>
              <w:rPr>
                <w:rFonts w:ascii="Arial"/>
                <w:b/>
                <w:sz w:val="16"/>
              </w:rPr>
            </w:pP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Programming: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Angular8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HTML,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CSS, BOOTSTRAP,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JQUERY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Version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tool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SVN,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Jira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0"/>
        </w:rPr>
      </w:pPr>
    </w:p>
    <w:p>
      <w:pPr>
        <w:spacing w:before="0" w:after="6"/>
        <w:ind w:left="16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Project</w:t>
      </w:r>
      <w:r>
        <w:rPr>
          <w:rFonts w:ascii="Arial"/>
          <w:b/>
          <w:spacing w:val="4"/>
          <w:sz w:val="20"/>
        </w:rPr>
        <w:t xml:space="preserve"> </w:t>
      </w:r>
      <w:r>
        <w:rPr>
          <w:rFonts w:ascii="Arial"/>
          <w:b/>
          <w:sz w:val="20"/>
        </w:rPr>
        <w:t>5</w:t>
      </w: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4052"/>
        <w:gridCol w:w="1440"/>
        <w:gridCol w:w="1737"/>
      </w:tblGrid>
      <w:tr>
        <w:tblPrEx>
          <w:tblW w:w="0" w:type="auto"/>
          <w:tblInd w:w="189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/>
        </w:trPr>
        <w:tc>
          <w:tcPr>
            <w:tcW w:w="1508" w:type="dxa"/>
            <w:vMerge w:val="restart"/>
            <w:shd w:val="clear" w:color="auto" w:fill="F1F1F1"/>
          </w:tcPr>
          <w:p>
            <w:pPr>
              <w:pStyle w:val="TableParagraph"/>
              <w:spacing w:before="4"/>
              <w:ind w:left="0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4052" w:type="dxa"/>
            <w:vMerge w:val="restart"/>
          </w:tcPr>
          <w:p>
            <w:pPr>
              <w:pStyle w:val="TableParagraph"/>
              <w:spacing w:before="2"/>
              <w:ind w:left="0"/>
              <w:rPr>
                <w:rFonts w:ascii="Arial"/>
                <w:b/>
                <w:sz w:val="29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Akken Cloude</w:t>
            </w: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Duration</w:t>
            </w:r>
          </w:p>
        </w:tc>
        <w:tc>
          <w:tcPr>
            <w:tcW w:w="1737" w:type="dxa"/>
          </w:tcPr>
          <w:p>
            <w:pPr>
              <w:pStyle w:val="TableParagraph"/>
              <w:spacing w:before="197"/>
              <w:ind w:left="169"/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Month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50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Team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</w:p>
        </w:tc>
        <w:tc>
          <w:tcPr>
            <w:tcW w:w="1737" w:type="dxa"/>
          </w:tcPr>
          <w:p>
            <w:pPr>
              <w:pStyle w:val="TableParagraph"/>
              <w:spacing w:line="210" w:lineRule="exact"/>
              <w:ind w:left="284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2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Description</w:t>
            </w:r>
          </w:p>
        </w:tc>
        <w:tc>
          <w:tcPr>
            <w:tcW w:w="7229" w:type="dxa"/>
            <w:gridSpan w:val="3"/>
          </w:tcPr>
          <w:p>
            <w:pPr>
              <w:pStyle w:val="TableParagraph"/>
              <w:spacing w:before="7"/>
              <w:ind w:left="0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line="360" w:lineRule="auto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AkkenCloud is the most comprehensive, enterprise, cloud-based platform available for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staffing and recruiting agencies, built to streamline front office, middle office, and back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office workflow. With the use of the AkkenCloud platform, customers have seen an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increase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efficiency.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37"/>
              <w:ind w:right="198"/>
              <w:rPr>
                <w:sz w:val="20"/>
              </w:rPr>
            </w:pPr>
            <w:r>
              <w:rPr>
                <w:sz w:val="20"/>
              </w:rPr>
              <w:t>Role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Responsibiliti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</w:p>
        </w:tc>
        <w:tc>
          <w:tcPr>
            <w:tcW w:w="7229" w:type="dxa"/>
            <w:gridSpan w:val="3"/>
          </w:tcPr>
          <w:p>
            <w:pPr>
              <w:pStyle w:val="TableParagraph"/>
              <w:spacing w:line="225" w:lineRule="exact"/>
              <w:rPr>
                <w:sz w:val="18"/>
              </w:rPr>
            </w:pPr>
            <w:r>
              <w:rPr>
                <w:rFonts w:ascii="Arial"/>
                <w:b/>
                <w:sz w:val="20"/>
              </w:rPr>
              <w:t>Role</w:t>
            </w:r>
            <w:r>
              <w:rPr>
                <w:sz w:val="18"/>
              </w:rPr>
              <w:t>:Senior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Software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Engineer</w:t>
            </w:r>
          </w:p>
          <w:p>
            <w:pPr>
              <w:pStyle w:val="TableParagraph"/>
              <w:spacing w:before="115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Contribution</w:t>
            </w:r>
            <w:r>
              <w:rPr>
                <w:sz w:val="20"/>
              </w:rPr>
              <w:t>: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left" w:pos="835"/>
                <w:tab w:val="left" w:pos="836"/>
              </w:tabs>
              <w:spacing w:before="90" w:after="0" w:line="240" w:lineRule="auto"/>
              <w:ind w:left="835" w:right="0" w:hanging="36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Functionality</w:t>
            </w:r>
            <w:r>
              <w:rPr>
                <w:spacing w:val="-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Development,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Unit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Testing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from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development</w:t>
            </w:r>
            <w:r>
              <w:rPr>
                <w:spacing w:val="-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site.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left" w:pos="835"/>
                <w:tab w:val="left" w:pos="836"/>
              </w:tabs>
              <w:spacing w:before="73" w:after="0" w:line="240" w:lineRule="auto"/>
              <w:ind w:left="835" w:right="0" w:hanging="36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Application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troubleshooting/debugging,</w:t>
            </w:r>
            <w:r>
              <w:rPr>
                <w:spacing w:val="-8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developing.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val="left" w:pos="835"/>
                <w:tab w:val="left" w:pos="836"/>
              </w:tabs>
              <w:spacing w:before="77" w:after="0" w:line="240" w:lineRule="auto"/>
              <w:ind w:left="835" w:right="0" w:hanging="361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Bug fixing</w:t>
            </w:r>
            <w:r>
              <w:rPr>
                <w:spacing w:val="-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existing</w:t>
            </w:r>
            <w:r>
              <w:rPr>
                <w:spacing w:val="-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system.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spacing w:before="182"/>
              <w:rPr>
                <w:sz w:val="20"/>
              </w:rPr>
            </w:pPr>
            <w:r>
              <w:rPr>
                <w:sz w:val="20"/>
              </w:rPr>
              <w:t>Technology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tools</w:t>
            </w:r>
          </w:p>
        </w:tc>
        <w:tc>
          <w:tcPr>
            <w:tcW w:w="7229" w:type="dxa"/>
            <w:gridSpan w:val="3"/>
          </w:tcPr>
          <w:p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Programming: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PHP,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HTML,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CSS,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BOOTSTRAP,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JQUERY,AJAX</w:t>
            </w:r>
          </w:p>
          <w:p>
            <w:pPr>
              <w:pStyle w:val="TableParagraph"/>
              <w:spacing w:line="206" w:lineRule="exact"/>
              <w:ind w:right="4338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Database used</w:t>
            </w:r>
            <w:r>
              <w:rPr>
                <w:sz w:val="18"/>
              </w:rPr>
              <w:t>: MySQL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Database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Server:</w:t>
            </w:r>
            <w:r>
              <w:rPr>
                <w:rFonts w:ascii="Arial"/>
                <w:b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XAMPP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Version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tool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SVN,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JIRA</w:t>
            </w:r>
          </w:p>
        </w:tc>
      </w:tr>
    </w:tbl>
    <w:p>
      <w:pPr>
        <w:pStyle w:val="BodyText"/>
        <w:spacing w:before="6"/>
        <w:rPr>
          <w:rFonts w:ascii="Arial"/>
          <w:b/>
          <w:sz w:val="19"/>
        </w:rPr>
      </w:pPr>
    </w:p>
    <w:p>
      <w:pPr>
        <w:spacing w:before="0" w:after="6"/>
        <w:ind w:left="16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Project</w:t>
      </w:r>
      <w:r>
        <w:rPr>
          <w:rFonts w:ascii="Arial"/>
          <w:b/>
          <w:spacing w:val="4"/>
          <w:sz w:val="20"/>
        </w:rPr>
        <w:t xml:space="preserve"> </w:t>
      </w:r>
      <w:r>
        <w:rPr>
          <w:rFonts w:ascii="Arial"/>
          <w:b/>
          <w:sz w:val="20"/>
        </w:rPr>
        <w:t>6</w:t>
      </w: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4052"/>
        <w:gridCol w:w="1440"/>
        <w:gridCol w:w="1737"/>
      </w:tblGrid>
      <w:tr>
        <w:tblPrEx>
          <w:tblW w:w="0" w:type="auto"/>
          <w:tblInd w:w="189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/>
        </w:trPr>
        <w:tc>
          <w:tcPr>
            <w:tcW w:w="1508" w:type="dxa"/>
            <w:vMerge w:val="restart"/>
            <w:shd w:val="clear" w:color="auto" w:fill="F1F1F1"/>
          </w:tcPr>
          <w:p>
            <w:pPr>
              <w:pStyle w:val="TableParagraph"/>
              <w:spacing w:before="1"/>
              <w:ind w:left="0"/>
              <w:rPr>
                <w:rFonts w:ascii="Arial"/>
                <w:b/>
                <w:sz w:val="29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4052" w:type="dxa"/>
            <w:vMerge w:val="restart"/>
          </w:tcPr>
          <w:p>
            <w:pPr>
              <w:pStyle w:val="TableParagraph"/>
              <w:spacing w:before="8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"/>
              <w:ind w:right="1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 xml:space="preserve">Mileseducation </w:t>
            </w:r>
            <w:r>
              <w:rPr>
                <w:rFonts w:ascii="Arial"/>
                <w:b/>
                <w:sz w:val="18"/>
              </w:rPr>
              <w:t>,Careergraph,Milesforce,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CPA AND CMA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Review</w:t>
            </w: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before="3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Duration</w:t>
            </w:r>
          </w:p>
        </w:tc>
        <w:tc>
          <w:tcPr>
            <w:tcW w:w="1737" w:type="dxa"/>
          </w:tcPr>
          <w:p>
            <w:pPr>
              <w:pStyle w:val="TableParagraph"/>
              <w:spacing w:before="3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ind w:left="116"/>
              <w:rPr>
                <w:sz w:val="20"/>
              </w:rPr>
            </w:pPr>
            <w:r>
              <w:rPr>
                <w:sz w:val="20"/>
              </w:rPr>
              <w:t>3 Year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Months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/>
        </w:trPr>
        <w:tc>
          <w:tcPr>
            <w:tcW w:w="150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before="4" w:line="215" w:lineRule="exact"/>
              <w:rPr>
                <w:sz w:val="20"/>
              </w:rPr>
            </w:pPr>
            <w:r>
              <w:rPr>
                <w:sz w:val="20"/>
              </w:rPr>
              <w:t>Team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</w:p>
        </w:tc>
        <w:tc>
          <w:tcPr>
            <w:tcW w:w="1737" w:type="dxa"/>
          </w:tcPr>
          <w:p>
            <w:pPr>
              <w:pStyle w:val="TableParagraph"/>
              <w:spacing w:before="4" w:line="215" w:lineRule="exact"/>
              <w:ind w:left="289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</w:tbl>
    <w:p>
      <w:pPr>
        <w:spacing w:after="0" w:line="215" w:lineRule="exact"/>
        <w:rPr>
          <w:sz w:val="20"/>
        </w:rPr>
        <w:sectPr>
          <w:pgSz w:w="12240" w:h="15840"/>
          <w:pgMar w:top="1340" w:right="1380" w:bottom="440" w:left="1640" w:header="506" w:footer="242" w:gutter="0"/>
          <w:cols w:num="1"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7231"/>
      </w:tblGrid>
      <w:tr>
        <w:tblPrEx>
          <w:tblW w:w="0" w:type="auto"/>
          <w:tblInd w:w="189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1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61"/>
              <w:rPr>
                <w:sz w:val="18"/>
              </w:rPr>
            </w:pPr>
            <w:r>
              <w:rPr>
                <w:sz w:val="18"/>
              </w:rPr>
              <w:t>Description</w:t>
            </w:r>
          </w:p>
        </w:tc>
        <w:tc>
          <w:tcPr>
            <w:tcW w:w="7231" w:type="dxa"/>
          </w:tcPr>
          <w:p>
            <w:pPr>
              <w:pStyle w:val="TableParagraph"/>
              <w:spacing w:before="5"/>
              <w:ind w:left="0"/>
              <w:rPr>
                <w:rFonts w:ascii="Arial"/>
                <w:b/>
                <w:sz w:val="27"/>
              </w:rPr>
            </w:pPr>
          </w:p>
          <w:p>
            <w:pPr>
              <w:pStyle w:val="TableParagraph"/>
              <w:spacing w:line="360" w:lineRule="auto"/>
              <w:ind w:right="99"/>
              <w:jc w:val="both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Mileseducation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, Careergraph , Milesforce :</w:t>
            </w:r>
            <w:r>
              <w:rPr>
                <w:sz w:val="18"/>
              </w:rPr>
              <w:t>Miles mission is to up-skill students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professionals to help them be future-ready and enable their career progression. Miles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offers industry recognized certifications in finance &amp; accounting, business analytics,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branding &amp; advertising, digital marketing, human resources, business leadership, AI &amp;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machine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learning,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science,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engineering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cybersecurity.</w:t>
            </w:r>
          </w:p>
          <w:p>
            <w:pPr>
              <w:pStyle w:val="TableParagraph"/>
              <w:ind w:left="0"/>
              <w:rPr>
                <w:rFonts w:ascii="Arial"/>
                <w:b/>
                <w:sz w:val="27"/>
              </w:rPr>
            </w:pPr>
          </w:p>
          <w:p>
            <w:pPr>
              <w:pStyle w:val="TableParagraph"/>
              <w:spacing w:line="360" w:lineRule="auto"/>
              <w:ind w:right="93"/>
              <w:jc w:val="both"/>
              <w:rPr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CPA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AND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CMA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Review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:</w:t>
            </w:r>
            <w:r>
              <w:rPr>
                <w:sz w:val="18"/>
              </w:rPr>
              <w:t>Miles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up-skills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professionals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certifications &amp; courses in Finance &amp; Accounting (US CPA &amp; CMA), Analytics 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Emerging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Technologies.Miles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Education’s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vision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up-skill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students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professionals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help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them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become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future-ready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driving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industry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innovations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revolutions. Founded by Harvard and Stanford alumni, Varun Jain and Meenakshi Jain -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Miles offers globally recognized certifications in the areas of F&amp;A (US CPA, US CMA,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CFA,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FRM),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Analytics,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Emerging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Technologies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3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5"/>
              <w:ind w:left="0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ind w:right="198"/>
              <w:rPr>
                <w:sz w:val="20"/>
              </w:rPr>
            </w:pPr>
            <w:r>
              <w:rPr>
                <w:sz w:val="20"/>
              </w:rPr>
              <w:t>Role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Responsibiliti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</w:p>
        </w:tc>
        <w:tc>
          <w:tcPr>
            <w:tcW w:w="7231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Role</w:t>
            </w:r>
            <w:r>
              <w:rPr>
                <w:sz w:val="18"/>
              </w:rPr>
              <w:t>:</w:t>
            </w:r>
            <w:r>
              <w:rPr>
                <w:sz w:val="20"/>
              </w:rPr>
              <w:t>Web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Associate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Developer</w:t>
            </w:r>
          </w:p>
          <w:p>
            <w:pPr>
              <w:pStyle w:val="TableParagraph"/>
              <w:spacing w:before="115" w:line="218" w:lineRule="exact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Contribution</w:t>
            </w:r>
            <w:r>
              <w:rPr>
                <w:sz w:val="20"/>
              </w:rPr>
              <w:t>: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before="0" w:after="0" w:line="255" w:lineRule="exact"/>
              <w:ind w:left="835" w:right="0" w:hanging="36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Implement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scratch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website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before="80" w:after="0" w:line="240" w:lineRule="auto"/>
              <w:ind w:left="835" w:right="0" w:hanging="36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Structure analysis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from</w:t>
            </w:r>
            <w:r>
              <w:rPr>
                <w:spacing w:val="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scratch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before="85" w:after="0" w:line="240" w:lineRule="auto"/>
              <w:ind w:left="835" w:right="0" w:hanging="36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Analysis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and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change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existing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portal</w:t>
            </w:r>
            <w:r>
              <w:rPr>
                <w:spacing w:val="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according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client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requirements.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before="79" w:after="0" w:line="240" w:lineRule="auto"/>
              <w:ind w:left="835" w:right="0" w:hanging="36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Application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troubleshooting/debugging,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developing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and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testing.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before="85" w:after="0" w:line="240" w:lineRule="auto"/>
              <w:ind w:left="835" w:right="0" w:hanging="36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Deploying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code at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client-side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server.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Technology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tools</w:t>
            </w:r>
          </w:p>
        </w:tc>
        <w:tc>
          <w:tcPr>
            <w:tcW w:w="7231" w:type="dxa"/>
          </w:tcPr>
          <w:p>
            <w:pPr>
              <w:pStyle w:val="TableParagraph"/>
              <w:ind w:left="1378" w:right="485" w:hanging="1263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Programming: </w:t>
            </w:r>
            <w:r>
              <w:rPr>
                <w:sz w:val="18"/>
              </w:rPr>
              <w:t>PHP, HTML, CSS, BOOTSTRAP, JQUERY,AJAX,CODEIGNITER,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LARAVEL,PYTHON</w:t>
            </w:r>
          </w:p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Database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used</w:t>
            </w:r>
            <w:r>
              <w:rPr>
                <w:sz w:val="18"/>
              </w:rPr>
              <w:t>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MySQL</w:t>
            </w:r>
          </w:p>
          <w:p>
            <w:pPr>
              <w:pStyle w:val="TableParagraph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Database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Server: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XAMPP</w:t>
            </w:r>
          </w:p>
          <w:p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Version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tool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FileZilla</w:t>
            </w:r>
          </w:p>
        </w:tc>
      </w:tr>
    </w:tbl>
    <w:p>
      <w:pPr>
        <w:pStyle w:val="BodyText"/>
        <w:spacing w:before="2"/>
        <w:rPr>
          <w:rFonts w:ascii="Arial"/>
          <w:b/>
          <w:sz w:val="12"/>
        </w:rPr>
      </w:pPr>
    </w:p>
    <w:p>
      <w:pPr>
        <w:spacing w:before="95" w:after="6"/>
        <w:ind w:left="16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Project</w:t>
      </w:r>
      <w:r>
        <w:rPr>
          <w:rFonts w:ascii="Arial"/>
          <w:b/>
          <w:spacing w:val="4"/>
          <w:sz w:val="20"/>
        </w:rPr>
        <w:t xml:space="preserve"> </w:t>
      </w:r>
      <w:r>
        <w:rPr>
          <w:rFonts w:ascii="Arial"/>
          <w:b/>
          <w:sz w:val="20"/>
        </w:rPr>
        <w:t>7</w:t>
      </w: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4052"/>
        <w:gridCol w:w="1440"/>
        <w:gridCol w:w="1737"/>
      </w:tblGrid>
      <w:tr>
        <w:tblPrEx>
          <w:tblW w:w="0" w:type="auto"/>
          <w:tblInd w:w="189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/>
        </w:trPr>
        <w:tc>
          <w:tcPr>
            <w:tcW w:w="1508" w:type="dxa"/>
            <w:vMerge w:val="restart"/>
            <w:shd w:val="clear" w:color="auto" w:fill="F1F1F1"/>
          </w:tcPr>
          <w:p>
            <w:pPr>
              <w:pStyle w:val="TableParagraph"/>
              <w:spacing w:before="3"/>
              <w:ind w:left="0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4052" w:type="dxa"/>
            <w:vMerge w:val="restart"/>
          </w:tcPr>
          <w:p>
            <w:pPr>
              <w:pStyle w:val="TableParagraph"/>
              <w:spacing w:before="8"/>
              <w:ind w:left="0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Wonderwikikids</w:t>
            </w: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Duration</w:t>
            </w:r>
          </w:p>
        </w:tc>
        <w:tc>
          <w:tcPr>
            <w:tcW w:w="1737" w:type="dxa"/>
          </w:tcPr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3 Months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50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Team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</w:p>
        </w:tc>
        <w:tc>
          <w:tcPr>
            <w:tcW w:w="1737" w:type="dxa"/>
          </w:tcPr>
          <w:p>
            <w:pPr>
              <w:pStyle w:val="TableParagraph"/>
              <w:spacing w:line="210" w:lineRule="exact"/>
              <w:ind w:left="284"/>
              <w:rPr>
                <w:sz w:val="20"/>
              </w:rPr>
            </w:pPr>
            <w:r>
              <w:rPr>
                <w:w w:val="100"/>
                <w:sz w:val="20"/>
              </w:rPr>
              <w:t>4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spacing w:before="5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Description</w:t>
            </w:r>
          </w:p>
        </w:tc>
        <w:tc>
          <w:tcPr>
            <w:tcW w:w="7229" w:type="dxa"/>
            <w:gridSpan w:val="3"/>
          </w:tcPr>
          <w:p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This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web-portal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providing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interaction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between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teachers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students.Providing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</w:p>
          <w:p>
            <w:pPr>
              <w:pStyle w:val="TableParagraph"/>
              <w:spacing w:before="100"/>
              <w:rPr>
                <w:sz w:val="18"/>
              </w:rPr>
            </w:pPr>
            <w:r>
              <w:rPr>
                <w:sz w:val="18"/>
              </w:rPr>
              <w:t>information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student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animation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technology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7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5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ind w:right="198"/>
              <w:rPr>
                <w:sz w:val="20"/>
              </w:rPr>
            </w:pPr>
            <w:r>
              <w:rPr>
                <w:sz w:val="20"/>
              </w:rPr>
              <w:t>Role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Responsibiliti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</w:p>
        </w:tc>
        <w:tc>
          <w:tcPr>
            <w:tcW w:w="7229" w:type="dxa"/>
            <w:gridSpan w:val="3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Role</w:t>
            </w:r>
            <w:r>
              <w:rPr>
                <w:sz w:val="20"/>
              </w:rPr>
              <w:t>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PHP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Programmer</w:t>
            </w:r>
          </w:p>
          <w:p>
            <w:pPr>
              <w:pStyle w:val="TableParagraph"/>
              <w:spacing w:before="115" w:line="218" w:lineRule="exact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Contribution</w:t>
            </w:r>
            <w:r>
              <w:rPr>
                <w:sz w:val="20"/>
              </w:rPr>
              <w:t>: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left" w:pos="836"/>
              </w:tabs>
              <w:spacing w:before="0" w:after="0" w:line="255" w:lineRule="exact"/>
              <w:ind w:left="835" w:right="0" w:hanging="36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Analysis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and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change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existing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portal</w:t>
            </w:r>
            <w:r>
              <w:rPr>
                <w:spacing w:val="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according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client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requirements.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left" w:pos="836"/>
              </w:tabs>
              <w:spacing w:before="80" w:after="0" w:line="240" w:lineRule="auto"/>
              <w:ind w:left="835" w:right="0" w:hanging="36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Application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troubleshooting/debugging,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developing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and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testing.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left" w:pos="836"/>
              </w:tabs>
              <w:spacing w:before="85" w:after="0" w:line="240" w:lineRule="auto"/>
              <w:ind w:left="835" w:right="0" w:hanging="36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Deploying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code at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client-side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server.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spacing w:before="186"/>
              <w:rPr>
                <w:sz w:val="20"/>
              </w:rPr>
            </w:pPr>
            <w:r>
              <w:rPr>
                <w:sz w:val="20"/>
              </w:rPr>
              <w:t>Technology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tools</w:t>
            </w:r>
          </w:p>
        </w:tc>
        <w:tc>
          <w:tcPr>
            <w:tcW w:w="7229" w:type="dxa"/>
            <w:gridSpan w:val="3"/>
          </w:tcPr>
          <w:p>
            <w:pPr>
              <w:pStyle w:val="TableParagraph"/>
              <w:spacing w:line="201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Programming: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JOOMLA, HTML,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CSS,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BOOTSTRAP,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JQUERY,AJAX</w:t>
            </w:r>
          </w:p>
          <w:p>
            <w:pPr>
              <w:pStyle w:val="TableParagraph"/>
              <w:spacing w:before="4" w:line="207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Database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used</w:t>
            </w:r>
            <w:r>
              <w:rPr>
                <w:sz w:val="18"/>
              </w:rPr>
              <w:t>: MySQL</w:t>
            </w:r>
          </w:p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Database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Server:</w:t>
            </w:r>
            <w:r>
              <w:rPr>
                <w:rFonts w:ascii="Arial"/>
                <w:b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XAMPP</w:t>
            </w:r>
          </w:p>
        </w:tc>
      </w:tr>
    </w:tbl>
    <w:p>
      <w:pPr>
        <w:pStyle w:val="BodyText"/>
        <w:spacing w:before="7"/>
        <w:rPr>
          <w:rFonts w:ascii="Arial"/>
          <w:b/>
          <w:sz w:val="19"/>
        </w:rPr>
      </w:pPr>
    </w:p>
    <w:p>
      <w:pPr>
        <w:spacing w:before="0"/>
        <w:ind w:left="160" w:right="0" w:firstLine="0"/>
        <w:jc w:val="left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Project</w:t>
      </w:r>
      <w:r>
        <w:rPr>
          <w:rFonts w:ascii="Arial"/>
          <w:b/>
          <w:spacing w:val="4"/>
          <w:sz w:val="20"/>
        </w:rPr>
        <w:t xml:space="preserve"> </w:t>
      </w:r>
      <w:r>
        <w:rPr>
          <w:rFonts w:ascii="Arial"/>
          <w:b/>
          <w:sz w:val="20"/>
        </w:rPr>
        <w:t>8</w:t>
      </w:r>
    </w:p>
    <w:p>
      <w:pPr>
        <w:spacing w:after="0"/>
        <w:jc w:val="left"/>
        <w:rPr>
          <w:rFonts w:ascii="Arial"/>
          <w:sz w:val="20"/>
        </w:rPr>
        <w:sectPr>
          <w:pgSz w:w="12240" w:h="15840"/>
          <w:pgMar w:top="1340" w:right="1380" w:bottom="440" w:left="1640" w:header="506" w:footer="242" w:gutter="0"/>
          <w:cols w:num="1"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4052"/>
        <w:gridCol w:w="1440"/>
        <w:gridCol w:w="1737"/>
      </w:tblGrid>
      <w:tr>
        <w:tblPrEx>
          <w:tblW w:w="0" w:type="auto"/>
          <w:tblInd w:w="189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/>
        </w:trPr>
        <w:tc>
          <w:tcPr>
            <w:tcW w:w="1508" w:type="dxa"/>
            <w:vMerge w:val="restart"/>
            <w:shd w:val="clear" w:color="auto" w:fill="F1F1F1"/>
          </w:tcPr>
          <w:p>
            <w:pPr>
              <w:pStyle w:val="TableParagraph"/>
              <w:spacing w:before="3"/>
              <w:ind w:left="0"/>
              <w:rPr>
                <w:rFonts w:ascii="Arial"/>
                <w:b/>
                <w:sz w:val="28"/>
              </w:rPr>
            </w:pPr>
          </w:p>
          <w:p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</w:p>
        </w:tc>
        <w:tc>
          <w:tcPr>
            <w:tcW w:w="4052" w:type="dxa"/>
            <w:vMerge w:val="restart"/>
          </w:tcPr>
          <w:p>
            <w:pPr>
              <w:pStyle w:val="TableParagraph"/>
              <w:spacing w:before="1"/>
              <w:ind w:left="0"/>
              <w:rPr>
                <w:rFonts w:ascii="Arial"/>
                <w:b/>
                <w:sz w:val="29"/>
              </w:rPr>
            </w:pPr>
          </w:p>
          <w:p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Aaroggyadata</w:t>
            </w: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Duration</w:t>
            </w:r>
          </w:p>
        </w:tc>
        <w:tc>
          <w:tcPr>
            <w:tcW w:w="1737" w:type="dxa"/>
          </w:tcPr>
          <w:p>
            <w:pPr>
              <w:pStyle w:val="TableParagraph"/>
              <w:spacing w:before="10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9 Months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150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shd w:val="clear" w:color="auto" w:fill="F1F1F1"/>
          </w:tcPr>
          <w:p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Team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</w:p>
        </w:tc>
        <w:tc>
          <w:tcPr>
            <w:tcW w:w="1737" w:type="dxa"/>
          </w:tcPr>
          <w:p>
            <w:pPr>
              <w:pStyle w:val="TableParagraph"/>
              <w:spacing w:line="210" w:lineRule="exact"/>
              <w:ind w:left="284"/>
              <w:rPr>
                <w:sz w:val="20"/>
              </w:rPr>
            </w:pPr>
            <w:r>
              <w:rPr>
                <w:w w:val="100"/>
                <w:sz w:val="20"/>
              </w:rPr>
              <w:t>8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/>
        </w:trPr>
        <w:tc>
          <w:tcPr>
            <w:tcW w:w="1508" w:type="dxa"/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7"/>
              </w:rPr>
            </w:pPr>
          </w:p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Description</w:t>
            </w:r>
          </w:p>
        </w:tc>
        <w:tc>
          <w:tcPr>
            <w:tcW w:w="7229" w:type="dxa"/>
            <w:gridSpan w:val="3"/>
          </w:tcPr>
          <w:p>
            <w:pPr>
              <w:pStyle w:val="TableParagraph"/>
              <w:spacing w:line="360" w:lineRule="auto"/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This web-portal is planning in attempt to raise the Awareness on Health Care in Health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Seekers and to bridging between health Seekers and Health Providers through online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with value added services to Health Seekers as well as Health Providers , within 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country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(India).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Main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features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“Project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Aarogyadata”:A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viewer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can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get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latest</w:t>
            </w:r>
          </w:p>
          <w:p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healthcare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News from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over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world.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1"/>
        </w:trPr>
        <w:tc>
          <w:tcPr>
            <w:tcW w:w="1508" w:type="dxa"/>
            <w:tcBorders>
              <w:bottom w:val="single" w:sz="6" w:space="0" w:color="000000"/>
            </w:tcBorders>
            <w:shd w:val="clear" w:color="auto" w:fill="F1F1F1"/>
          </w:tcPr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34" w:line="237" w:lineRule="auto"/>
              <w:ind w:right="198"/>
              <w:rPr>
                <w:sz w:val="20"/>
              </w:rPr>
            </w:pPr>
            <w:r>
              <w:rPr>
                <w:sz w:val="20"/>
              </w:rPr>
              <w:t>Role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Responsibiliti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es</w:t>
            </w:r>
          </w:p>
        </w:tc>
        <w:tc>
          <w:tcPr>
            <w:tcW w:w="7229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/>
              <w:rPr>
                <w:sz w:val="18"/>
              </w:rPr>
            </w:pPr>
            <w:r>
              <w:rPr>
                <w:rFonts w:ascii="Arial"/>
                <w:b/>
                <w:sz w:val="20"/>
              </w:rPr>
              <w:t>Role</w:t>
            </w:r>
            <w:r>
              <w:rPr>
                <w:sz w:val="20"/>
              </w:rPr>
              <w:t>:Junior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Software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Dev</w:t>
            </w:r>
            <w:r>
              <w:rPr>
                <w:sz w:val="18"/>
              </w:rPr>
              <w:t>eloper</w:t>
            </w:r>
          </w:p>
          <w:p>
            <w:pPr>
              <w:pStyle w:val="TableParagraph"/>
              <w:spacing w:before="116" w:line="218" w:lineRule="exact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Contribution</w:t>
            </w:r>
            <w:r>
              <w:rPr>
                <w:sz w:val="20"/>
              </w:rPr>
              <w:t>: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left" w:pos="836"/>
              </w:tabs>
              <w:spacing w:before="0" w:after="0" w:line="255" w:lineRule="exact"/>
              <w:ind w:left="835" w:right="0" w:hanging="36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Implement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scratch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website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left" w:pos="836"/>
              </w:tabs>
              <w:spacing w:before="79" w:after="0" w:line="240" w:lineRule="auto"/>
              <w:ind w:left="835" w:right="0" w:hanging="36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Analysis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and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change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existing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portal</w:t>
            </w:r>
            <w:r>
              <w:rPr>
                <w:spacing w:val="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according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to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client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requirements.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left" w:pos="836"/>
              </w:tabs>
              <w:spacing w:before="85" w:after="0" w:line="240" w:lineRule="auto"/>
              <w:ind w:left="835" w:right="0" w:hanging="36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Application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troubleshooting/debugging,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developing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and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testing.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val="left" w:pos="836"/>
              </w:tabs>
              <w:spacing w:before="79" w:after="0" w:line="240" w:lineRule="auto"/>
              <w:ind w:left="835" w:right="0" w:hanging="36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Deploying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code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at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client-side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server.</w:t>
            </w:r>
          </w:p>
        </w:tc>
      </w:tr>
      <w:tr>
        <w:tblPrEx>
          <w:tblW w:w="0" w:type="auto"/>
          <w:tblInd w:w="189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/>
        </w:trPr>
        <w:tc>
          <w:tcPr>
            <w:tcW w:w="1508" w:type="dxa"/>
            <w:tcBorders>
              <w:top w:val="single" w:sz="6" w:space="0" w:color="000000"/>
            </w:tcBorders>
            <w:shd w:val="clear" w:color="auto" w:fill="F1F1F1"/>
          </w:tcPr>
          <w:p>
            <w:pPr>
              <w:pStyle w:val="TableParagraph"/>
              <w:spacing w:before="184"/>
              <w:rPr>
                <w:sz w:val="20"/>
              </w:rPr>
            </w:pPr>
            <w:r>
              <w:rPr>
                <w:sz w:val="20"/>
              </w:rPr>
              <w:t>Technology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tools</w:t>
            </w:r>
          </w:p>
        </w:tc>
        <w:tc>
          <w:tcPr>
            <w:tcW w:w="7229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Programming: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JOOMLA, HTML,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CSS,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BOOTSTRAP,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JQUERY,AJAX</w:t>
            </w:r>
          </w:p>
          <w:p>
            <w:pPr>
              <w:pStyle w:val="TableParagraph"/>
              <w:spacing w:line="206" w:lineRule="exact"/>
              <w:ind w:right="4581"/>
              <w:rPr>
                <w:sz w:val="18"/>
              </w:rPr>
            </w:pPr>
            <w:r>
              <w:rPr>
                <w:rFonts w:ascii="Arial"/>
                <w:b/>
                <w:sz w:val="18"/>
              </w:rPr>
              <w:t>Database used</w:t>
            </w:r>
            <w:r>
              <w:rPr>
                <w:sz w:val="18"/>
              </w:rPr>
              <w:t>: MySQL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Database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Server:</w:t>
            </w:r>
            <w:r>
              <w:rPr>
                <w:rFonts w:ascii="Arial"/>
                <w:b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XAMPP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Version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tool :</w:t>
            </w:r>
            <w:r>
              <w:rPr>
                <w:rFonts w:ascii="Arial"/>
                <w:b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FileZilla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3"/>
        </w:rPr>
      </w:pPr>
    </w:p>
    <w:p>
      <w:pPr>
        <w:pStyle w:val="Heading1"/>
        <w:tabs>
          <w:tab w:val="left" w:pos="578"/>
          <w:tab w:val="left" w:pos="7749"/>
        </w:tabs>
        <w:spacing w:before="0"/>
        <w:ind w:left="100"/>
      </w:pPr>
      <w:r>
        <w:rPr>
          <w:w w:val="100"/>
          <w:shd w:val="clear" w:color="auto" w:fill="C5D9F0"/>
        </w:rPr>
        <w:t xml:space="preserve"> </w:t>
      </w:r>
      <w:r>
        <w:rPr>
          <w:shd w:val="clear" w:color="auto" w:fill="C5D9F0"/>
        </w:rPr>
        <w:tab/>
      </w:r>
      <w:r>
        <w:rPr>
          <w:shd w:val="clear" w:color="auto" w:fill="C5D9F0"/>
        </w:rPr>
        <w:t>Education</w:t>
      </w:r>
      <w:r>
        <w:rPr>
          <w:shd w:val="clear" w:color="auto" w:fill="C5D9F0"/>
        </w:rPr>
        <w:tab/>
      </w:r>
    </w:p>
    <w:p>
      <w:pPr>
        <w:pStyle w:val="BodyText"/>
        <w:spacing w:before="10"/>
        <w:rPr>
          <w:rFonts w:ascii="Trebuchet MS"/>
          <w:b/>
          <w:sz w:val="16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9"/>
        <w:gridCol w:w="7573"/>
      </w:tblGrid>
      <w:tr>
        <w:tblPrEx>
          <w:tblW w:w="0" w:type="auto"/>
          <w:tblInd w:w="17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/>
        </w:trPr>
        <w:tc>
          <w:tcPr>
            <w:tcW w:w="1369" w:type="dxa"/>
            <w:shd w:val="clear" w:color="auto" w:fill="F1F1F1"/>
          </w:tcPr>
          <w:p>
            <w:pPr>
              <w:pStyle w:val="TableParagraph"/>
              <w:spacing w:before="124"/>
              <w:ind w:left="413"/>
              <w:rPr>
                <w:sz w:val="20"/>
              </w:rPr>
            </w:pPr>
            <w:r>
              <w:rPr>
                <w:sz w:val="20"/>
              </w:rPr>
              <w:t>BCA</w:t>
            </w:r>
          </w:p>
        </w:tc>
        <w:tc>
          <w:tcPr>
            <w:tcW w:w="7573" w:type="dxa"/>
          </w:tcPr>
          <w:p>
            <w:pPr>
              <w:pStyle w:val="TableParagraph"/>
              <w:spacing w:before="134"/>
              <w:ind w:left="52"/>
              <w:rPr>
                <w:sz w:val="20"/>
              </w:rPr>
            </w:pPr>
            <w:r>
              <w:rPr>
                <w:sz w:val="20"/>
              </w:rPr>
              <w:t>Bachelors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Computer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Berhampur University.</w:t>
            </w:r>
          </w:p>
        </w:tc>
      </w:tr>
      <w:tr>
        <w:tblPrEx>
          <w:tblW w:w="0" w:type="auto"/>
          <w:tblInd w:w="17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/>
        </w:trPr>
        <w:tc>
          <w:tcPr>
            <w:tcW w:w="1369" w:type="dxa"/>
            <w:shd w:val="clear" w:color="auto" w:fill="F1F1F1"/>
          </w:tcPr>
          <w:p>
            <w:pPr>
              <w:pStyle w:val="TableParagraph"/>
              <w:spacing w:before="124"/>
              <w:ind w:left="413"/>
              <w:rPr>
                <w:sz w:val="20"/>
              </w:rPr>
            </w:pPr>
            <w:r>
              <w:rPr>
                <w:sz w:val="20"/>
              </w:rPr>
              <w:t>MCA</w:t>
            </w:r>
          </w:p>
        </w:tc>
        <w:tc>
          <w:tcPr>
            <w:tcW w:w="7573" w:type="dxa"/>
          </w:tcPr>
          <w:p>
            <w:pPr>
              <w:pStyle w:val="TableParagraph"/>
              <w:spacing w:before="134"/>
              <w:ind w:left="52"/>
              <w:rPr>
                <w:sz w:val="20"/>
              </w:rPr>
            </w:pPr>
            <w:r>
              <w:rPr>
                <w:sz w:val="20"/>
              </w:rPr>
              <w:t>Master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Computer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Application,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Pursuing</w:t>
            </w:r>
          </w:p>
        </w:tc>
      </w:tr>
    </w:tbl>
    <w:p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1pt;height:1pt;margin-top:0;margin-left:0;position:absolute;z-index:251658240">
            <v:imagedata r:id="rId9"/>
          </v:shape>
        </w:pict>
      </w:r>
    </w:p>
    <w:sectPr>
      <w:pgSz w:w="12240" w:h="15840"/>
      <w:pgMar w:top="1340" w:right="1380" w:bottom="440" w:left="1640" w:header="506" w:footer="242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4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Trebuchet MS">
    <w:panose1 w:val="020B0603020202020204"/>
    <w:charset w:val="01"/>
    <w:family w:val="swiss"/>
    <w:pitch w:val="default"/>
    <w:sig w:usb0="00000687" w:usb1="00000000" w:usb2="00000000" w:usb3="00000000" w:csb0="2000009F" w:csb1="00000000"/>
  </w:font>
  <w:font w:name="Segoe UI Symbol">
    <w:panose1 w:val="020B0502040204020203"/>
    <w:charset w:val="01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rPr>
        <w:sz w:val="20"/>
      </w:rPr>
    </w:pPr>
    <w:r>
      <w:pict>
        <v:line id="_x0000_s4097" o:spid="_x0000_s2049" style="mso-height-relative:page;mso-position-horizontal-relative:page;mso-position-vertical-relative:page;mso-width-relative:page;position:absolute;z-index:-251657216" from="99pt,770.6pt" to="100.5pt,771.6pt" coordsize="21600,21600" stroked="t" strokecolor="#17365d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o:spid="_x0000_s2050" type="#_x0000_t202" style="width:55.2pt;height:13.75pt;margin-top:769.25pt;margin-left:471.25pt;mso-height-relative:page;mso-position-horizontal-relative:page;mso-position-vertical-relative:page;mso-width-relative:page;position:absolute;z-index:-251656192" coordsize="21600,21600" filled="f" stroked="f">
          <v:stroke joinstyle="miter"/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sz w:val="20"/>
                  </w:rPr>
                  <w:t>Page</w:t>
                </w:r>
                <w:r>
                  <w:rPr>
                    <w:rFonts w:ascii="Trebuchet MS"/>
                    <w:spacing w:val="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rebuchet MS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rebuchet MS"/>
                    <w:spacing w:val="-3"/>
                    <w:sz w:val="20"/>
                  </w:rPr>
                  <w:t xml:space="preserve"> </w:t>
                </w:r>
                <w:r>
                  <w:rPr>
                    <w:rFonts w:ascii="Trebuchet MS"/>
                    <w:sz w:val="20"/>
                  </w:rPr>
                  <w:t>of</w:t>
                </w:r>
                <w:r>
                  <w:rPr>
                    <w:rFonts w:ascii="Trebuchet MS"/>
                    <w:spacing w:val="4"/>
                    <w:sz w:val="20"/>
                  </w:rPr>
                  <w:t xml:space="preserve"> </w:t>
                </w:r>
                <w:r>
                  <w:rPr>
                    <w:rFonts w:ascii="Trebuchet MS"/>
                    <w:sz w:val="20"/>
                  </w:rPr>
                  <w:t>1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rPr>
        <w:sz w:val="20"/>
      </w:rPr>
    </w:pPr>
    <w: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593725</wp:posOffset>
          </wp:positionH>
          <wp:positionV relativeFrom="page">
            <wp:posOffset>321310</wp:posOffset>
          </wp:positionV>
          <wp:extent cx="2065655" cy="3873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557288" name="image1.jpeg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65623" cy="3872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5E306ED"/>
    <w:multiLevelType w:val="multilevel"/>
    <w:tmpl w:val="B5E306ED"/>
    <w:lvl w:ilvl="0">
      <w:start w:val="0"/>
      <w:numFmt w:val="bullet"/>
      <w:lvlText w:val="⮚"/>
      <w:lvlJc w:val="left"/>
      <w:pPr>
        <w:ind w:left="835" w:hanging="360"/>
      </w:pPr>
      <w:rPr>
        <w:rFonts w:ascii="Segoe UI Symbol" w:eastAsia="Segoe UI Symbol" w:hAnsi="Segoe UI Symbol" w:cs="Segoe UI Symbol" w:hint="default"/>
        <w:w w:val="101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7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1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9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30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944" w:hanging="360"/>
      </w:pPr>
      <w:rPr>
        <w:rFonts w:hint="default"/>
        <w:lang w:val="en-US" w:eastAsia="en-US" w:bidi="ar-SA"/>
      </w:rPr>
    </w:lvl>
  </w:abstractNum>
  <w:abstractNum w:abstractNumId="1">
    <w:nsid w:val="BF205925"/>
    <w:multiLevelType w:val="multilevel"/>
    <w:tmpl w:val="BF205925"/>
    <w:lvl w:ilvl="0">
      <w:start w:val="0"/>
      <w:numFmt w:val="bullet"/>
      <w:lvlText w:val="⮚"/>
      <w:lvlJc w:val="left"/>
      <w:pPr>
        <w:ind w:left="835" w:hanging="360"/>
      </w:pPr>
      <w:rPr>
        <w:rFonts w:ascii="Segoe UI Symbol" w:eastAsia="Segoe UI Symbol" w:hAnsi="Segoe UI Symbol" w:cs="Segoe UI Symbol" w:hint="default"/>
        <w:w w:val="101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1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91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29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66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30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943" w:hanging="360"/>
      </w:pPr>
      <w:rPr>
        <w:rFonts w:hint="default"/>
        <w:lang w:val="en-US" w:eastAsia="en-US" w:bidi="ar-SA"/>
      </w:rPr>
    </w:lvl>
  </w:abstractNum>
  <w:abstractNum w:abstractNumId="2">
    <w:nsid w:val="CF092B84"/>
    <w:multiLevelType w:val="multilevel"/>
    <w:tmpl w:val="CF092B84"/>
    <w:lvl w:ilvl="0">
      <w:start w:val="0"/>
      <w:numFmt w:val="bullet"/>
      <w:lvlText w:val="⮚"/>
      <w:lvlJc w:val="left"/>
      <w:pPr>
        <w:ind w:left="1546" w:hanging="360"/>
      </w:pPr>
      <w:rPr>
        <w:rFonts w:ascii="Segoe UI Symbol" w:eastAsia="Segoe UI Symbol" w:hAnsi="Segoe UI Symbol" w:cs="Segoe UI Symbol" w:hint="default"/>
        <w:w w:val="101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0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7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4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0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376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943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1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077" w:hanging="360"/>
      </w:pPr>
      <w:rPr>
        <w:rFonts w:hint="default"/>
        <w:lang w:val="en-US" w:eastAsia="en-US" w:bidi="ar-SA"/>
      </w:rPr>
    </w:lvl>
  </w:abstractNum>
  <w:abstractNum w:abstractNumId="3">
    <w:nsid w:val="0053208E"/>
    <w:multiLevelType w:val="multilevel"/>
    <w:tmpl w:val="0053208E"/>
    <w:lvl w:ilvl="0">
      <w:start w:val="0"/>
      <w:numFmt w:val="bullet"/>
      <w:lvlText w:val="⮚"/>
      <w:lvlJc w:val="left"/>
      <w:pPr>
        <w:ind w:left="1241" w:hanging="360"/>
      </w:pPr>
      <w:rPr>
        <w:rFonts w:hint="default"/>
        <w:w w:val="101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3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3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3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3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3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2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2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24" w:hanging="360"/>
      </w:pPr>
      <w:rPr>
        <w:rFonts w:hint="default"/>
        <w:lang w:val="en-US" w:eastAsia="en-US" w:bidi="ar-SA"/>
      </w:rPr>
    </w:lvl>
  </w:abstractNum>
  <w:abstractNum w:abstractNumId="4">
    <w:nsid w:val="0248C179"/>
    <w:multiLevelType w:val="multilevel"/>
    <w:tmpl w:val="0248C179"/>
    <w:lvl w:ilvl="0">
      <w:start w:val="0"/>
      <w:numFmt w:val="bullet"/>
      <w:lvlText w:val="⮚"/>
      <w:lvlJc w:val="left"/>
      <w:pPr>
        <w:ind w:left="835" w:hanging="36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1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91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29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66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30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943" w:hanging="360"/>
      </w:pPr>
      <w:rPr>
        <w:rFonts w:hint="default"/>
        <w:lang w:val="en-US" w:eastAsia="en-US" w:bidi="ar-SA"/>
      </w:rPr>
    </w:lvl>
  </w:abstractNum>
  <w:abstractNum w:abstractNumId="5">
    <w:nsid w:val="03D62ECE"/>
    <w:multiLevelType w:val="multilevel"/>
    <w:tmpl w:val="03D62ECE"/>
    <w:lvl w:ilvl="0">
      <w:start w:val="0"/>
      <w:numFmt w:val="bullet"/>
      <w:lvlText w:val="⮚"/>
      <w:lvlJc w:val="left"/>
      <w:pPr>
        <w:ind w:left="835" w:hanging="360"/>
      </w:pPr>
      <w:rPr>
        <w:rFonts w:ascii="Segoe UI Symbol" w:eastAsia="Segoe UI Symbol" w:hAnsi="Segoe UI Symbol" w:cs="Segoe UI Symbol" w:hint="default"/>
        <w:w w:val="101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1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91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29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66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30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943" w:hanging="360"/>
      </w:pPr>
      <w:rPr>
        <w:rFonts w:hint="default"/>
        <w:lang w:val="en-US" w:eastAsia="en-US" w:bidi="ar-SA"/>
      </w:rPr>
    </w:lvl>
  </w:abstractNum>
  <w:abstractNum w:abstractNumId="6">
    <w:nsid w:val="25B654F3"/>
    <w:multiLevelType w:val="multilevel"/>
    <w:tmpl w:val="25B654F3"/>
    <w:lvl w:ilvl="0">
      <w:start w:val="0"/>
      <w:numFmt w:val="bullet"/>
      <w:lvlText w:val="⮚"/>
      <w:lvlJc w:val="left"/>
      <w:pPr>
        <w:ind w:left="835" w:hanging="36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7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1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9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30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944" w:hanging="360"/>
      </w:pPr>
      <w:rPr>
        <w:rFonts w:hint="default"/>
        <w:lang w:val="en-US" w:eastAsia="en-US" w:bidi="ar-SA"/>
      </w:rPr>
    </w:lvl>
  </w:abstractNum>
  <w:abstractNum w:abstractNumId="7">
    <w:nsid w:val="59ADCABA"/>
    <w:multiLevelType w:val="multilevel"/>
    <w:tmpl w:val="59ADCABA"/>
    <w:lvl w:ilvl="0">
      <w:start w:val="0"/>
      <w:numFmt w:val="bullet"/>
      <w:lvlText w:val="⮚"/>
      <w:lvlJc w:val="left"/>
      <w:pPr>
        <w:ind w:left="1546" w:hanging="360"/>
      </w:pPr>
      <w:rPr>
        <w:rFonts w:hint="default"/>
        <w:w w:val="101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08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7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44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1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38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1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084" w:hanging="360"/>
      </w:pPr>
      <w:rPr>
        <w:rFonts w:hint="default"/>
        <w:lang w:val="en-US" w:eastAsia="en-US" w:bidi="ar-SA"/>
      </w:rPr>
    </w:lvl>
  </w:abstractNum>
  <w:abstractNum w:abstractNumId="8">
    <w:nsid w:val="72183CF9"/>
    <w:multiLevelType w:val="multilevel"/>
    <w:tmpl w:val="72183CF9"/>
    <w:lvl w:ilvl="0">
      <w:start w:val="0"/>
      <w:numFmt w:val="bullet"/>
      <w:lvlText w:val="⮚"/>
      <w:lvlJc w:val="left"/>
      <w:pPr>
        <w:ind w:left="835" w:hanging="36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15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3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91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29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667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30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943" w:hanging="36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6140C4C"/>
    <w:rsid w:val="06911941"/>
    <w:rsid w:val="48337E98"/>
    <w:rsid w:val="48C4032F"/>
    <w:rsid w:val="6301670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eastAsia="Arial MT" w:hAnsi="Arial MT" w:cs="Arial MT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uiPriority w:val="1"/>
    <w:qFormat/>
    <w:pPr>
      <w:spacing w:before="101"/>
      <w:ind w:left="160"/>
      <w:outlineLvl w:val="1"/>
    </w:pPr>
    <w:rPr>
      <w:rFonts w:ascii="Trebuchet MS" w:eastAsia="Trebuchet MS" w:hAnsi="Trebuchet MS" w:cs="Trebuchet MS"/>
      <w:b/>
      <w:bCs/>
      <w:sz w:val="22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  <w:sz w:val="18"/>
      <w:szCs w:val="18"/>
      <w:lang w:val="en-US" w:eastAsia="en-US" w:bidi="ar-SA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ind w:left="1241" w:hanging="360"/>
    </w:pPr>
    <w:rPr>
      <w:rFonts w:ascii="Arial MT" w:eastAsia="Arial MT" w:hAnsi="Arial MT" w:cs="Arial MT"/>
      <w:lang w:val="en-US" w:eastAsia="en-US" w:bidi="ar-SA"/>
    </w:rPr>
  </w:style>
  <w:style w:type="paragraph" w:customStyle="1" w:styleId="TableParagraph">
    <w:name w:val="Table Paragraph"/>
    <w:basedOn w:val="Normal"/>
    <w:uiPriority w:val="1"/>
    <w:qFormat/>
    <w:pPr>
      <w:ind w:left="115"/>
    </w:pPr>
    <w:rPr>
      <w:rFonts w:ascii="Arial MT" w:eastAsia="Arial MT" w:hAnsi="Arial MT" w:cs="Arial MT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hyperlink" Target="mailto:pratibha.pradhan@yahoo.com" TargetMode="Externa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https://rdxfootmark.naukri.com/v2/track/openCv?trackingInfo=9c71ab5a4a0d523d06bc362ea5271b6c134f530e18705c4458440321091b5b581600180617465f541b4d58515c424154181c084b281e0103030210495a5d0f50580f1b425c4c01090340281e010319071148505a1543124a4b485d4637071f1b5b581b5b150b141051540d004a41084704454559545b074b125a420612105e090d034b10081105035d4a1e500558191b140518445a590855481a1b5c6&amp;docType=docx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 Swetha Reddy</dc:creator>
  <cp:lastModifiedBy>pratibha pradhan</cp:lastModifiedBy>
  <cp:revision>0</cp:revision>
  <dcterms:created xsi:type="dcterms:W3CDTF">2022-12-12T10:15:00Z</dcterms:created>
  <dcterms:modified xsi:type="dcterms:W3CDTF">2022-12-28T05:58:44Z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2022-11-16T00:00:00Z</vt:filetime>
  </property>
  <property fmtid="{D5CDD505-2E9C-101B-9397-08002B2CF9AE}" pid="3" name="Creator">
    <vt:lpwstr>Microsoft® Word 2016</vt:lpwstr>
  </property>
  <property fmtid="{D5CDD505-2E9C-101B-9397-08002B2CF9AE}" pid="4" name="ICV">
    <vt:lpwstr>F7204B3A723648389FF797013DDA4D22</vt:lpwstr>
  </property>
  <property fmtid="{D5CDD505-2E9C-101B-9397-08002B2CF9AE}" pid="5" name="KSOProductBuildVer">
    <vt:lpwstr>1033-11.2.0.11440</vt:lpwstr>
  </property>
  <property fmtid="{D5CDD505-2E9C-101B-9397-08002B2CF9AE}" pid="6" name="LastSaved">
    <vt:filetime>2022-12-12T00:00:00Z</vt:filetime>
  </property>
</Properties>
</file>